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7678BB" w14:textId="77777777" w:rsidR="001D0596" w:rsidRDefault="00760135" w:rsidP="00E2013A">
      <w:pPr>
        <w:pStyle w:val="Title"/>
        <w:spacing w:after="0"/>
      </w:pPr>
      <w:bookmarkStart w:id="0" w:name="_GoBack"/>
      <w:bookmarkEnd w:id="0"/>
      <w:r>
        <w:t>Solutions Manual</w:t>
      </w:r>
    </w:p>
    <w:p w14:paraId="16024859" w14:textId="77777777" w:rsidR="001D0596" w:rsidRDefault="00A40618" w:rsidP="00E2013A">
      <w:pPr>
        <w:pStyle w:val="Heading1"/>
        <w:spacing w:before="0" w:after="0"/>
      </w:pPr>
      <w:r w:rsidRPr="00760135">
        <w:rPr>
          <w:szCs w:val="24"/>
        </w:rPr>
        <w:t>Chapter 9 Supplement</w:t>
      </w:r>
      <w:r w:rsidR="00760135" w:rsidRPr="00760135">
        <w:t>: Tools for Analyzing, Designing, and Selecting Processes and Layouts</w:t>
      </w:r>
    </w:p>
    <w:p w14:paraId="709E2A77" w14:textId="77777777" w:rsidR="00A40618" w:rsidRDefault="00A40618" w:rsidP="00A40618">
      <w:pPr>
        <w:spacing w:after="0"/>
      </w:pPr>
    </w:p>
    <w:p w14:paraId="7ED0078B" w14:textId="77777777" w:rsidR="00A40618" w:rsidRDefault="00A40618" w:rsidP="00A40618">
      <w:pPr>
        <w:spacing w:after="0"/>
      </w:pPr>
      <w:r>
        <w:t xml:space="preserve">1. </w:t>
      </w:r>
    </w:p>
    <w:p w14:paraId="0DBE6A7E" w14:textId="77777777" w:rsidR="00A40618" w:rsidRDefault="00E2013A" w:rsidP="00A40618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636936F" wp14:editId="76C2C198">
                <wp:simplePos x="0" y="0"/>
                <wp:positionH relativeFrom="column">
                  <wp:posOffset>103505</wp:posOffset>
                </wp:positionH>
                <wp:positionV relativeFrom="paragraph">
                  <wp:posOffset>5715</wp:posOffset>
                </wp:positionV>
                <wp:extent cx="4773295" cy="3221990"/>
                <wp:effectExtent l="0" t="0" r="27305" b="16510"/>
                <wp:wrapNone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3295" cy="3221990"/>
                          <a:chOff x="0" y="0"/>
                          <a:chExt cx="4773386" cy="3222171"/>
                        </a:xfrm>
                      </wpg:grpSpPr>
                      <wpg:grpSp>
                        <wpg:cNvPr id="67" name="Group 67"/>
                        <wpg:cNvGrpSpPr/>
                        <wpg:grpSpPr>
                          <a:xfrm>
                            <a:off x="10886" y="0"/>
                            <a:ext cx="1303020" cy="1432560"/>
                            <a:chOff x="0" y="0"/>
                            <a:chExt cx="1303020" cy="1432560"/>
                          </a:xfrm>
                        </wpg:grpSpPr>
                        <wps:wsp>
                          <wps:cNvPr id="23" name="Text Box 23"/>
                          <wps:cNvSpPr txBox="1"/>
                          <wps:spPr>
                            <a:xfrm>
                              <a:off x="5443" y="571500"/>
                              <a:ext cx="1297033" cy="2895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7EB1EA4" w14:textId="77777777" w:rsidR="00760135" w:rsidRDefault="00760135" w:rsidP="00A40618">
                                <w:r>
                                  <w:t>2 All-beef patties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27215" y="0"/>
                              <a:ext cx="1274898" cy="2895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611111E" w14:textId="77777777" w:rsidR="00760135" w:rsidRDefault="00760135" w:rsidP="00A40618">
                                <w:r>
                                  <w:t>Special sauce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10886" y="849085"/>
                              <a:ext cx="1292134" cy="2895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1763E70" w14:textId="77777777" w:rsidR="00760135" w:rsidRDefault="00760135" w:rsidP="00A40618">
                                <w:r>
                                  <w:t>Cheese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Text Box 61"/>
                          <wps:cNvSpPr txBox="1"/>
                          <wps:spPr>
                            <a:xfrm>
                              <a:off x="16329" y="283028"/>
                              <a:ext cx="1286691" cy="2895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427F456" w14:textId="77777777" w:rsidR="00760135" w:rsidRDefault="00760135" w:rsidP="00A40618">
                                <w:r>
                                  <w:t>Lettuce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0" y="1143000"/>
                              <a:ext cx="1303020" cy="2895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CC7A734" w14:textId="77777777" w:rsidR="00760135" w:rsidRDefault="00760135" w:rsidP="00A40618">
                                <w:r>
                                  <w:t>Sesame seed bun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" name="Text Box 64"/>
                        <wps:cNvSpPr txBox="1"/>
                        <wps:spPr>
                          <a:xfrm>
                            <a:off x="21772" y="2748643"/>
                            <a:ext cx="1303020" cy="2895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6AB70B" w14:textId="77777777" w:rsidR="00760135" w:rsidRDefault="00760135" w:rsidP="00A40618">
                              <w:r>
                                <w:t>Wrapper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" name="Group 66"/>
                        <wpg:cNvGrpSpPr/>
                        <wpg:grpSpPr>
                          <a:xfrm>
                            <a:off x="0" y="1670957"/>
                            <a:ext cx="1303020" cy="828403"/>
                            <a:chOff x="0" y="0"/>
                            <a:chExt cx="1303020" cy="828403"/>
                          </a:xfrm>
                        </wpg:grpSpPr>
                        <wps:wsp>
                          <wps:cNvPr id="56" name="Text Box 56"/>
                          <wps:cNvSpPr txBox="1"/>
                          <wps:spPr>
                            <a:xfrm>
                              <a:off x="0" y="538843"/>
                              <a:ext cx="1303020" cy="2895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E6ABA6C" w14:textId="77777777" w:rsidR="00760135" w:rsidRDefault="00760135" w:rsidP="00A40618">
                                <w:r>
                                  <w:t>Pickles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 Box 63"/>
                          <wps:cNvSpPr txBox="1"/>
                          <wps:spPr>
                            <a:xfrm>
                              <a:off x="0" y="261257"/>
                              <a:ext cx="1303020" cy="2895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0A6A36C" w14:textId="77777777" w:rsidR="00760135" w:rsidRDefault="00760135" w:rsidP="00A40618">
                                <w:r>
                                  <w:t>Onions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65"/>
                          <wps:cNvSpPr txBox="1"/>
                          <wps:spPr>
                            <a:xfrm>
                              <a:off x="0" y="0"/>
                              <a:ext cx="1303020" cy="2895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63F3732" w14:textId="77777777" w:rsidR="00760135" w:rsidRDefault="00760135" w:rsidP="00A40618">
                                <w:r>
                                  <w:t>Sesame seed bun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7" name="Text Box 77"/>
                        <wps:cNvSpPr txBox="1"/>
                        <wps:spPr>
                          <a:xfrm>
                            <a:off x="3211286" y="21771"/>
                            <a:ext cx="1562100" cy="301643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D463E05" w14:textId="77777777" w:rsidR="00760135" w:rsidRPr="00E35F55" w:rsidRDefault="00760135" w:rsidP="00A40618">
                              <w:pPr>
                                <w:spacing w:after="0"/>
                              </w:pPr>
                              <w:r w:rsidRPr="00E35F55">
                                <w:t>Steps:</w:t>
                              </w:r>
                            </w:p>
                            <w:p w14:paraId="5AC604E8" w14:textId="77777777" w:rsidR="00760135" w:rsidRPr="00E35F55" w:rsidRDefault="00760135" w:rsidP="00A40618">
                              <w:pPr>
                                <w:spacing w:after="0"/>
                              </w:pPr>
                              <w:r w:rsidRPr="00E35F55">
                                <w:t>Bun #1 Assembly (A-1)</w:t>
                              </w:r>
                            </w:p>
                            <w:p w14:paraId="79B70FDF" w14:textId="77777777" w:rsidR="00760135" w:rsidRDefault="00760135" w:rsidP="00A40618">
                              <w:pPr>
                                <w:spacing w:after="0"/>
                              </w:pPr>
                              <w:r>
                                <w:t>Apply special sauce to top bun, add lettuce and one beef patty.</w:t>
                              </w:r>
                            </w:p>
                            <w:p w14:paraId="7EE8C4CF" w14:textId="77777777" w:rsidR="00760135" w:rsidRDefault="00760135" w:rsidP="00A40618">
                              <w:pPr>
                                <w:spacing w:after="0"/>
                              </w:pPr>
                              <w:r>
                                <w:t>Add cheese and second beef patty.</w:t>
                              </w:r>
                            </w:p>
                            <w:p w14:paraId="42D3417E" w14:textId="77777777" w:rsidR="00760135" w:rsidRDefault="00760135" w:rsidP="00A40618">
                              <w:pPr>
                                <w:spacing w:after="0"/>
                              </w:pPr>
                            </w:p>
                            <w:p w14:paraId="3D846833" w14:textId="77777777" w:rsidR="00760135" w:rsidRDefault="00760135" w:rsidP="00A40618">
                              <w:pPr>
                                <w:spacing w:after="0"/>
                              </w:pPr>
                              <w:r>
                                <w:t>Bun #2 Assembly (A-2)</w:t>
                              </w:r>
                            </w:p>
                            <w:p w14:paraId="1B9E35CF" w14:textId="77777777" w:rsidR="00760135" w:rsidRDefault="00760135" w:rsidP="00A40618">
                              <w:pPr>
                                <w:spacing w:after="0"/>
                              </w:pPr>
                              <w:r>
                                <w:t>Apply onions and pickles to bottom bun. Put both halves together with the buns on the outside.</w:t>
                              </w:r>
                            </w:p>
                            <w:p w14:paraId="1F831267" w14:textId="77777777" w:rsidR="00760135" w:rsidRDefault="00760135" w:rsidP="00A40618">
                              <w:pPr>
                                <w:spacing w:after="0"/>
                              </w:pPr>
                            </w:p>
                            <w:p w14:paraId="0265C8D9" w14:textId="77777777" w:rsidR="00760135" w:rsidRDefault="00760135" w:rsidP="00A40618">
                              <w:pPr>
                                <w:spacing w:after="0"/>
                              </w:pPr>
                              <w:r>
                                <w:t>Wrapping (A-3)</w:t>
                              </w:r>
                            </w:p>
                            <w:p w14:paraId="15D6CEA1" w14:textId="77777777" w:rsidR="00760135" w:rsidRPr="00E35F55" w:rsidRDefault="00760135" w:rsidP="00A40618">
                              <w:pPr>
                                <w:spacing w:after="0"/>
                              </w:pPr>
                              <w:r>
                                <w:t>Wrap sandwich.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9" name="Group 89"/>
                        <wpg:cNvGrpSpPr/>
                        <wpg:grpSpPr>
                          <a:xfrm>
                            <a:off x="2002972" y="348343"/>
                            <a:ext cx="707571" cy="2873828"/>
                            <a:chOff x="0" y="0"/>
                            <a:chExt cx="707571" cy="2873828"/>
                          </a:xfrm>
                        </wpg:grpSpPr>
                        <wpg:grpSp>
                          <wpg:cNvPr id="76" name="Group 76"/>
                          <wpg:cNvGrpSpPr/>
                          <wpg:grpSpPr>
                            <a:xfrm>
                              <a:off x="0" y="0"/>
                              <a:ext cx="691243" cy="593271"/>
                              <a:chOff x="0" y="0"/>
                              <a:chExt cx="691243" cy="593271"/>
                            </a:xfrm>
                          </wpg:grpSpPr>
                          <wps:wsp>
                            <wps:cNvPr id="68" name="Oval 68"/>
                            <wps:cNvSpPr/>
                            <wps:spPr>
                              <a:xfrm>
                                <a:off x="0" y="0"/>
                                <a:ext cx="691243" cy="59327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Text Box 71"/>
                            <wps:cNvSpPr txBox="1"/>
                            <wps:spPr>
                              <a:xfrm>
                                <a:off x="125186" y="130628"/>
                                <a:ext cx="424543" cy="2939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2C76B5" w14:textId="77777777" w:rsidR="00760135" w:rsidRDefault="00760135" w:rsidP="00A40618">
                                  <w:r>
                                    <w:t>A-1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5" name="Group 75"/>
                          <wpg:cNvGrpSpPr/>
                          <wpg:grpSpPr>
                            <a:xfrm>
                              <a:off x="16328" y="1404257"/>
                              <a:ext cx="691243" cy="593271"/>
                              <a:chOff x="0" y="0"/>
                              <a:chExt cx="691243" cy="593271"/>
                            </a:xfrm>
                          </wpg:grpSpPr>
                          <wps:wsp>
                            <wps:cNvPr id="69" name="Oval 69"/>
                            <wps:cNvSpPr/>
                            <wps:spPr>
                              <a:xfrm>
                                <a:off x="0" y="0"/>
                                <a:ext cx="691243" cy="59327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Text Box 72"/>
                            <wps:cNvSpPr txBox="1"/>
                            <wps:spPr>
                              <a:xfrm>
                                <a:off x="125186" y="163285"/>
                                <a:ext cx="424543" cy="2939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8BA98C" w14:textId="77777777" w:rsidR="00760135" w:rsidRDefault="00760135" w:rsidP="00A40618">
                                  <w:r>
                                    <w:t>A-2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4" name="Group 74"/>
                          <wpg:cNvGrpSpPr/>
                          <wpg:grpSpPr>
                            <a:xfrm>
                              <a:off x="16328" y="2280557"/>
                              <a:ext cx="691243" cy="593271"/>
                              <a:chOff x="0" y="0"/>
                              <a:chExt cx="691243" cy="593271"/>
                            </a:xfrm>
                          </wpg:grpSpPr>
                          <wps:wsp>
                            <wps:cNvPr id="70" name="Oval 70"/>
                            <wps:cNvSpPr/>
                            <wps:spPr>
                              <a:xfrm>
                                <a:off x="0" y="0"/>
                                <a:ext cx="691243" cy="59327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 Box 73"/>
                            <wps:cNvSpPr txBox="1"/>
                            <wps:spPr>
                              <a:xfrm>
                                <a:off x="152400" y="174171"/>
                                <a:ext cx="424543" cy="2939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DB41CA" w14:textId="77777777" w:rsidR="00760135" w:rsidRDefault="00760135" w:rsidP="00A40618">
                                  <w:r>
                                    <w:t>A-3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Straight Arrow Connector 78"/>
                          <wps:cNvCnPr/>
                          <wps:spPr>
                            <a:xfrm>
                              <a:off x="370114" y="598714"/>
                              <a:ext cx="0" cy="800100"/>
                            </a:xfrm>
                            <a:prstGeom prst="straightConnector1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" name="Straight Arrow Connector 79"/>
                          <wps:cNvCnPr/>
                          <wps:spPr>
                            <a:xfrm>
                              <a:off x="375557" y="2008414"/>
                              <a:ext cx="0" cy="261257"/>
                            </a:xfrm>
                            <a:prstGeom prst="straightConnector1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7" name="Group 97"/>
                        <wpg:cNvGrpSpPr/>
                        <wpg:grpSpPr>
                          <a:xfrm>
                            <a:off x="1300843" y="130628"/>
                            <a:ext cx="738052" cy="2813958"/>
                            <a:chOff x="0" y="0"/>
                            <a:chExt cx="738052" cy="2813958"/>
                          </a:xfrm>
                        </wpg:grpSpPr>
                        <wpg:grpSp>
                          <wpg:cNvPr id="90" name="Group 90"/>
                          <wpg:cNvGrpSpPr/>
                          <wpg:grpSpPr>
                            <a:xfrm>
                              <a:off x="0" y="0"/>
                              <a:ext cx="738052" cy="2220686"/>
                              <a:chOff x="0" y="0"/>
                              <a:chExt cx="738052" cy="2220686"/>
                            </a:xfrm>
                          </wpg:grpSpPr>
                          <wps:wsp>
                            <wps:cNvPr id="80" name="Straight Connector 80"/>
                            <wps:cNvCnPr/>
                            <wps:spPr>
                              <a:xfrm>
                                <a:off x="21772" y="0"/>
                                <a:ext cx="689065" cy="451758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" name="Straight Connector 81"/>
                            <wps:cNvCnPr/>
                            <wps:spPr>
                              <a:xfrm>
                                <a:off x="0" y="288472"/>
                                <a:ext cx="708570" cy="168728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" name="Straight Connector 82"/>
                            <wps:cNvCnPr/>
                            <wps:spPr>
                              <a:xfrm flipV="1">
                                <a:off x="10886" y="473529"/>
                                <a:ext cx="689066" cy="108857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3" name="Straight Connector 83"/>
                            <wps:cNvCnPr/>
                            <wps:spPr>
                              <a:xfrm flipV="1">
                                <a:off x="10886" y="489858"/>
                                <a:ext cx="707571" cy="364671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" name="Straight Connector 84"/>
                            <wps:cNvCnPr/>
                            <wps:spPr>
                              <a:xfrm flipV="1">
                                <a:off x="10886" y="511629"/>
                                <a:ext cx="697684" cy="631371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5" name="Straight Connector 85"/>
                            <wps:cNvCnPr/>
                            <wps:spPr>
                              <a:xfrm>
                                <a:off x="0" y="1698172"/>
                                <a:ext cx="738052" cy="179614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6" name="Straight Connector 86"/>
                            <wps:cNvCnPr/>
                            <wps:spPr>
                              <a:xfrm flipV="1">
                                <a:off x="0" y="1905000"/>
                                <a:ext cx="721723" cy="48986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7" name="Straight Connector 87"/>
                            <wps:cNvCnPr/>
                            <wps:spPr>
                              <a:xfrm flipV="1">
                                <a:off x="0" y="1921329"/>
                                <a:ext cx="719183" cy="299357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96" name="Straight Connector 96"/>
                          <wps:cNvCnPr/>
                          <wps:spPr>
                            <a:xfrm>
                              <a:off x="21772" y="2770415"/>
                              <a:ext cx="699778" cy="43543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636936F" id="Group 98" o:spid="_x0000_s1026" style="position:absolute;margin-left:8.15pt;margin-top:.45pt;width:375.85pt;height:253.7pt;z-index:251662336" coordsize="47733,32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">
                <v:group id="Group 67" o:spid="_x0000_s1027" style="position:absolute;left:108;width:13031;height:14325" coordsize="13030,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8" type="#_x0000_t202" style="position:absolute;left:54;top:5715;width:12970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" fillcolor="white [3201]" strokeweight="1.5pt">
                    <v:textbox>
                      <w:txbxContent>
                        <w:p w14:paraId="37EB1EA4" w14:textId="77777777" w:rsidR="00760135" w:rsidRDefault="00760135" w:rsidP="00A40618">
                          <w:r>
                            <w:t>2 All-beef patties</w:t>
                          </w:r>
                        </w:p>
                      </w:txbxContent>
                    </v:textbox>
                  </v:shape>
                  <v:shape id="Text Box 24" o:spid="_x0000_s1029" type="#_x0000_t202" style="position:absolute;left:272;width:12749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" fillcolor="white [3201]" strokeweight="1.5pt">
                    <v:textbox>
                      <w:txbxContent>
                        <w:p w14:paraId="6611111E" w14:textId="77777777" w:rsidR="00760135" w:rsidRDefault="00760135" w:rsidP="00A40618">
                          <w:r>
                            <w:t>Special sauce</w:t>
                          </w:r>
                        </w:p>
                      </w:txbxContent>
                    </v:textbox>
                  </v:shape>
                  <v:shape id="Text Box 60" o:spid="_x0000_s1030" type="#_x0000_t202" style="position:absolute;left:108;top:8490;width:12922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" fillcolor="white [3201]" strokeweight="1.5pt">
                    <v:textbox>
                      <w:txbxContent>
                        <w:p w14:paraId="71763E70" w14:textId="77777777" w:rsidR="00760135" w:rsidRDefault="00760135" w:rsidP="00A40618">
                          <w:r>
                            <w:t>Cheese</w:t>
                          </w:r>
                        </w:p>
                      </w:txbxContent>
                    </v:textbox>
                  </v:shape>
                  <v:shape id="Text Box 61" o:spid="_x0000_s1031" type="#_x0000_t202" style="position:absolute;left:163;top:2830;width:12867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" fillcolor="white [3201]" strokeweight="1.5pt">
                    <v:textbox>
                      <w:txbxContent>
                        <w:p w14:paraId="0427F456" w14:textId="77777777" w:rsidR="00760135" w:rsidRDefault="00760135" w:rsidP="00A40618">
                          <w:r>
                            <w:t>Lettuce</w:t>
                          </w:r>
                        </w:p>
                      </w:txbxContent>
                    </v:textbox>
                  </v:shape>
                  <v:shape id="Text Box 62" o:spid="_x0000_s1032" type="#_x0000_t202" style="position:absolute;top:11430;width:13030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" fillcolor="white [3201]" strokeweight="1.5pt">
                    <v:textbox>
                      <w:txbxContent>
                        <w:p w14:paraId="0CC7A734" w14:textId="77777777" w:rsidR="00760135" w:rsidRDefault="00760135" w:rsidP="00A40618">
                          <w:r>
                            <w:t>Sesame seed bun</w:t>
                          </w:r>
                        </w:p>
                      </w:txbxContent>
                    </v:textbox>
                  </v:shape>
                </v:group>
                <v:shape id="Text Box 64" o:spid="_x0000_s1033" type="#_x0000_t202" style="position:absolute;left:217;top:27486;width:13030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" fillcolor="white [3201]" strokeweight="1.5pt">
                  <v:textbox>
                    <w:txbxContent>
                      <w:p w14:paraId="036AB70B" w14:textId="77777777" w:rsidR="00760135" w:rsidRDefault="00760135" w:rsidP="00A40618">
                        <w:r>
                          <w:t>Wrapper</w:t>
                        </w:r>
                      </w:p>
                    </w:txbxContent>
                  </v:textbox>
                </v:shape>
                <v:group id="Group 66" o:spid="_x0000_s1034" style="position:absolute;top:16709;width:13030;height:8284" coordsize="13030,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Text Box 56" o:spid="_x0000_s1035" type="#_x0000_t202" style="position:absolute;top:5388;width:13030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" fillcolor="white [3201]" strokeweight="1.5pt">
                    <v:textbox>
                      <w:txbxContent>
                        <w:p w14:paraId="0E6ABA6C" w14:textId="77777777" w:rsidR="00760135" w:rsidRDefault="00760135" w:rsidP="00A40618">
                          <w:r>
                            <w:t>Pickles</w:t>
                          </w:r>
                        </w:p>
                      </w:txbxContent>
                    </v:textbox>
                  </v:shape>
                  <v:shape id="Text Box 63" o:spid="_x0000_s1036" type="#_x0000_t202" style="position:absolute;top:2612;width:13030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" fillcolor="white [3201]" strokeweight="1.5pt">
                    <v:textbox>
                      <w:txbxContent>
                        <w:p w14:paraId="20A6A36C" w14:textId="77777777" w:rsidR="00760135" w:rsidRDefault="00760135" w:rsidP="00A40618">
                          <w:r>
                            <w:t>Onions</w:t>
                          </w:r>
                        </w:p>
                      </w:txbxContent>
                    </v:textbox>
                  </v:shape>
                  <v:shape id="Text Box 65" o:spid="_x0000_s1037" type="#_x0000_t202" style="position:absolute;width:13030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" fillcolor="white [3201]" strokeweight="1.5pt">
                    <v:textbox>
                      <w:txbxContent>
                        <w:p w14:paraId="063F3732" w14:textId="77777777" w:rsidR="00760135" w:rsidRDefault="00760135" w:rsidP="00A40618">
                          <w:r>
                            <w:t>Sesame seed bun</w:t>
                          </w:r>
                        </w:p>
                      </w:txbxContent>
                    </v:textbox>
                  </v:shape>
                </v:group>
                <v:shape id="Text Box 77" o:spid="_x0000_s1038" type="#_x0000_t202" style="position:absolute;left:32112;top:217;width:15621;height:30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" fillcolor="white [3201]" strokeweight=".5pt">
                  <v:textbox>
                    <w:txbxContent>
                      <w:p w14:paraId="0D463E05" w14:textId="77777777" w:rsidR="00760135" w:rsidRPr="00E35F55" w:rsidRDefault="00760135" w:rsidP="00A40618">
                        <w:pPr>
                          <w:spacing w:after="0"/>
                        </w:pPr>
                        <w:r w:rsidRPr="00E35F55">
                          <w:t>Steps:</w:t>
                        </w:r>
                      </w:p>
                      <w:p w14:paraId="5AC604E8" w14:textId="77777777" w:rsidR="00760135" w:rsidRPr="00E35F55" w:rsidRDefault="00760135" w:rsidP="00A40618">
                        <w:pPr>
                          <w:spacing w:after="0"/>
                        </w:pPr>
                        <w:r w:rsidRPr="00E35F55">
                          <w:t>Bun #1 Assembly (A-1)</w:t>
                        </w:r>
                      </w:p>
                      <w:p w14:paraId="79B70FDF" w14:textId="77777777" w:rsidR="00760135" w:rsidRDefault="00760135" w:rsidP="00A40618">
                        <w:pPr>
                          <w:spacing w:after="0"/>
                        </w:pPr>
                        <w:r>
                          <w:t>Apply special sauce to top bun, add lettuce and one beef patty.</w:t>
                        </w:r>
                      </w:p>
                      <w:p w14:paraId="7EE8C4CF" w14:textId="77777777" w:rsidR="00760135" w:rsidRDefault="00760135" w:rsidP="00A40618">
                        <w:pPr>
                          <w:spacing w:after="0"/>
                        </w:pPr>
                        <w:r>
                          <w:t>Add cheese and second beef patty.</w:t>
                        </w:r>
                      </w:p>
                      <w:p w14:paraId="42D3417E" w14:textId="77777777" w:rsidR="00760135" w:rsidRDefault="00760135" w:rsidP="00A40618">
                        <w:pPr>
                          <w:spacing w:after="0"/>
                        </w:pPr>
                      </w:p>
                      <w:p w14:paraId="3D846833" w14:textId="77777777" w:rsidR="00760135" w:rsidRDefault="00760135" w:rsidP="00A40618">
                        <w:pPr>
                          <w:spacing w:after="0"/>
                        </w:pPr>
                        <w:r>
                          <w:t>Bun #2 Assembly (A-2)</w:t>
                        </w:r>
                      </w:p>
                      <w:p w14:paraId="1B9E35CF" w14:textId="77777777" w:rsidR="00760135" w:rsidRDefault="00760135" w:rsidP="00A40618">
                        <w:pPr>
                          <w:spacing w:after="0"/>
                        </w:pPr>
                        <w:r>
                          <w:t>Apply onions and pickles to bottom bun. Put both halves together with the buns on the outside.</w:t>
                        </w:r>
                      </w:p>
                      <w:p w14:paraId="1F831267" w14:textId="77777777" w:rsidR="00760135" w:rsidRDefault="00760135" w:rsidP="00A40618">
                        <w:pPr>
                          <w:spacing w:after="0"/>
                        </w:pPr>
                      </w:p>
                      <w:p w14:paraId="0265C8D9" w14:textId="77777777" w:rsidR="00760135" w:rsidRDefault="00760135" w:rsidP="00A40618">
                        <w:pPr>
                          <w:spacing w:after="0"/>
                        </w:pPr>
                        <w:r>
                          <w:t>Wrapping (A-3)</w:t>
                        </w:r>
                      </w:p>
                      <w:p w14:paraId="15D6CEA1" w14:textId="77777777" w:rsidR="00760135" w:rsidRPr="00E35F55" w:rsidRDefault="00760135" w:rsidP="00A40618">
                        <w:pPr>
                          <w:spacing w:after="0"/>
                        </w:pPr>
                        <w:r>
                          <w:t>Wrap sandwich.</w:t>
                        </w:r>
                      </w:p>
                    </w:txbxContent>
                  </v:textbox>
                </v:shape>
                <v:group id="Group 89" o:spid="_x0000_s1039" style="position:absolute;left:20029;top:3483;width:7076;height:28738" coordsize="7075,28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group id="Group 76" o:spid="_x0000_s1040" style="position:absolute;width:6912;height:5932" coordsize="6912,5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oval id="Oval 68" o:spid="_x0000_s1041" style="position:absolute;width:6912;height:5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" filled="f" strokecolor="black [3213]" strokeweight="1pt">
                      <v:stroke joinstyle="miter"/>
                    </v:oval>
                    <v:shape id="Text Box 71" o:spid="_x0000_s1042" type="#_x0000_t202" style="position:absolute;left:1251;top:1306;width:4246;height:2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" fillcolor="white [3201]" stroked="f" strokeweight=".5pt">
                      <v:textbox>
                        <w:txbxContent>
                          <w:p w14:paraId="5C2C76B5" w14:textId="77777777" w:rsidR="00760135" w:rsidRDefault="00760135" w:rsidP="00A40618">
                            <w:r>
                              <w:t>A-1</w:t>
                            </w:r>
                          </w:p>
                        </w:txbxContent>
                      </v:textbox>
                    </v:shape>
                  </v:group>
                  <v:group id="Group 75" o:spid="_x0000_s1043" style="position:absolute;left:163;top:14042;width:6912;height:5933" coordsize="6912,5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oval id="Oval 69" o:spid="_x0000_s1044" style="position:absolute;width:6912;height:5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" filled="f" strokecolor="black [3213]" strokeweight="1pt">
                      <v:stroke joinstyle="miter"/>
                    </v:oval>
                    <v:shape id="Text Box 72" o:spid="_x0000_s1045" type="#_x0000_t202" style="position:absolute;left:1251;top:1632;width:4246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mU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" fillcolor="white [3201]" stroked="f" strokeweight=".5pt">
                      <v:textbox>
                        <w:txbxContent>
                          <w:p w14:paraId="248BA98C" w14:textId="77777777" w:rsidR="00760135" w:rsidRDefault="00760135" w:rsidP="00A40618">
                            <w:r>
                              <w:t>A-2</w:t>
                            </w:r>
                          </w:p>
                        </w:txbxContent>
                      </v:textbox>
                    </v:shape>
                  </v:group>
                  <v:group id="Group 74" o:spid="_x0000_s1046" style="position:absolute;left:163;top:22805;width:6912;height:5933" coordsize="6912,5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<v:oval id="Oval 70" o:spid="_x0000_s1047" style="position:absolute;width:6912;height:5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" filled="f" strokecolor="black [3213]" strokeweight="1pt">
                      <v:stroke joinstyle="miter"/>
                    </v:oval>
                    <v:shape id="Text Box 73" o:spid="_x0000_s1048" type="#_x0000_t202" style="position:absolute;left:1524;top:1741;width:4245;height:2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" fillcolor="white [3201]" stroked="f" strokeweight=".5pt">
                      <v:textbox>
                        <w:txbxContent>
                          <w:p w14:paraId="5CDB41CA" w14:textId="77777777" w:rsidR="00760135" w:rsidRDefault="00760135" w:rsidP="00A40618">
                            <w:r>
                              <w:t>A-3</w:t>
                            </w:r>
                          </w:p>
                        </w:txbxContent>
                      </v:textbox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78" o:spid="_x0000_s1049" type="#_x0000_t32" style="position:absolute;left:3701;top:5987;width:0;height:8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" strokecolor="black [3213]" strokeweight="2pt">
                    <v:stroke endarrow="block" joinstyle="miter"/>
                  </v:shape>
                  <v:shape id="Straight Arrow Connector 79" o:spid="_x0000_s1050" type="#_x0000_t32" style="position:absolute;left:3755;top:20084;width:0;height:26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" strokecolor="black [3213]" strokeweight="2pt">
                    <v:stroke endarrow="block" joinstyle="miter"/>
                  </v:shape>
                </v:group>
                <v:group id="Group 97" o:spid="_x0000_s1051" style="position:absolute;left:13008;top:1306;width:7380;height:28139" coordsize="7380,28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group id="Group 90" o:spid="_x0000_s1052" style="position:absolute;width:7380;height:22206" coordsize="7380,22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line id="Straight Connector 80" o:spid="_x0000_s1053" style="position:absolute;visibility:visible;mso-wrap-style:square" from="217,0" to="7108,4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" strokecolor="black [3213]" strokeweight="2pt">
                      <v:stroke joinstyle="miter"/>
                    </v:line>
                    <v:line id="Straight Connector 81" o:spid="_x0000_s1054" style="position:absolute;visibility:visible;mso-wrap-style:square" from="0,2884" to="7085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" strokecolor="black [3213]" strokeweight="2pt">
                      <v:stroke joinstyle="miter"/>
                    </v:line>
                    <v:line id="Straight Connector 82" o:spid="_x0000_s1055" style="position:absolute;flip:y;visibility:visible;mso-wrap-style:square" from="108,4735" to="6999,5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" strokecolor="black [3213]" strokeweight="2pt">
                      <v:stroke joinstyle="miter"/>
                    </v:line>
                    <v:line id="Straight Connector 83" o:spid="_x0000_s1056" style="position:absolute;flip:y;visibility:visible;mso-wrap-style:square" from="108,4898" to="7184,8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" strokecolor="black [3213]" strokeweight="2pt">
                      <v:stroke joinstyle="miter"/>
                    </v:line>
                    <v:line id="Straight Connector 84" o:spid="_x0000_s1057" style="position:absolute;flip:y;visibility:visible;mso-wrap-style:square" from="108,5116" to="7085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" strokecolor="black [3213]" strokeweight="2pt">
                      <v:stroke joinstyle="miter"/>
                    </v:line>
                    <v:line id="Straight Connector 85" o:spid="_x0000_s1058" style="position:absolute;visibility:visible;mso-wrap-style:square" from="0,16981" to="7380,18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" strokecolor="black [3213]" strokeweight="2pt">
                      <v:stroke joinstyle="miter"/>
                    </v:line>
                    <v:line id="Straight Connector 86" o:spid="_x0000_s1059" style="position:absolute;flip:y;visibility:visible;mso-wrap-style:square" from="0,19050" to="7217,19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" strokecolor="black [3213]" strokeweight="2pt">
                      <v:stroke joinstyle="miter"/>
                    </v:line>
                    <v:line id="Straight Connector 87" o:spid="_x0000_s1060" style="position:absolute;flip:y;visibility:visible;mso-wrap-style:square" from="0,19213" to="7191,22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" strokecolor="black [3213]" strokeweight="2pt">
                      <v:stroke joinstyle="miter"/>
                    </v:line>
                  </v:group>
                  <v:line id="Straight Connector 96" o:spid="_x0000_s1061" style="position:absolute;visibility:visible;mso-wrap-style:square" from="217,27704" to="7215,28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" strokecolor="black [3213]" strokeweight="2pt">
                    <v:stroke joinstyle="miter"/>
                  </v:line>
                </v:group>
              </v:group>
            </w:pict>
          </mc:Fallback>
        </mc:AlternateContent>
      </w:r>
    </w:p>
    <w:p w14:paraId="5D081526" w14:textId="77777777" w:rsidR="00A40618" w:rsidRDefault="00A40618" w:rsidP="00A40618">
      <w:pPr>
        <w:spacing w:after="0"/>
      </w:pPr>
    </w:p>
    <w:p w14:paraId="1A20478C" w14:textId="77777777" w:rsidR="00A40618" w:rsidRDefault="00A40618" w:rsidP="00A40618">
      <w:pPr>
        <w:spacing w:after="0"/>
      </w:pPr>
    </w:p>
    <w:p w14:paraId="6365792F" w14:textId="77777777" w:rsidR="00A40618" w:rsidRDefault="00A40618" w:rsidP="00A40618">
      <w:pPr>
        <w:spacing w:after="0"/>
      </w:pPr>
    </w:p>
    <w:p w14:paraId="46E6EA2C" w14:textId="77777777" w:rsidR="00A40618" w:rsidRDefault="00A40618" w:rsidP="00A40618">
      <w:pPr>
        <w:spacing w:after="0"/>
      </w:pPr>
    </w:p>
    <w:p w14:paraId="23B27B9E" w14:textId="77777777" w:rsidR="00A40618" w:rsidRDefault="00A40618" w:rsidP="00A40618">
      <w:pPr>
        <w:spacing w:after="0"/>
      </w:pPr>
    </w:p>
    <w:p w14:paraId="113D29E1" w14:textId="77777777" w:rsidR="00A40618" w:rsidRDefault="00A40618" w:rsidP="00A40618">
      <w:pPr>
        <w:spacing w:after="0"/>
      </w:pPr>
    </w:p>
    <w:p w14:paraId="727C492B" w14:textId="77777777" w:rsidR="00A40618" w:rsidRDefault="00A40618" w:rsidP="00A40618">
      <w:pPr>
        <w:spacing w:after="0"/>
      </w:pPr>
    </w:p>
    <w:p w14:paraId="250FEBD0" w14:textId="77777777" w:rsidR="00A40618" w:rsidRDefault="00A40618" w:rsidP="00A40618">
      <w:pPr>
        <w:spacing w:after="0"/>
      </w:pPr>
    </w:p>
    <w:p w14:paraId="6ED64155" w14:textId="77777777" w:rsidR="00A40618" w:rsidRDefault="00A40618" w:rsidP="00A40618">
      <w:pPr>
        <w:spacing w:after="0"/>
      </w:pPr>
    </w:p>
    <w:p w14:paraId="2C95519E" w14:textId="77777777" w:rsidR="00A40618" w:rsidRDefault="00A40618" w:rsidP="00A40618">
      <w:pPr>
        <w:spacing w:after="0"/>
      </w:pPr>
    </w:p>
    <w:p w14:paraId="7768D810" w14:textId="77777777" w:rsidR="00A40618" w:rsidRDefault="00A40618" w:rsidP="00A40618">
      <w:pPr>
        <w:spacing w:after="0"/>
      </w:pPr>
    </w:p>
    <w:p w14:paraId="0C35CA76" w14:textId="77777777" w:rsidR="00A40618" w:rsidRDefault="00A40618" w:rsidP="00A40618">
      <w:pPr>
        <w:spacing w:after="0"/>
      </w:pPr>
    </w:p>
    <w:p w14:paraId="06A4D308" w14:textId="77777777" w:rsidR="00A40618" w:rsidRDefault="00E2013A" w:rsidP="00A4061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2889CDDF" wp14:editId="49AB9BFC">
                <wp:simplePos x="0" y="0"/>
                <wp:positionH relativeFrom="column">
                  <wp:posOffset>2482214</wp:posOffset>
                </wp:positionH>
                <wp:positionV relativeFrom="paragraph">
                  <wp:posOffset>83820</wp:posOffset>
                </wp:positionV>
                <wp:extent cx="0" cy="260985"/>
                <wp:effectExtent l="76200" t="0" r="57150" b="628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098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45594CB" id="Straight Arrow Connector 2" o:spid="_x0000_s1026" type="#_x0000_t32" style="position:absolute;margin-left:195.45pt;margin-top:6.6pt;width:0;height:20.5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" strokecolor="black [3213]" strokeweight="2pt">
                <v:stroke endarrow="block" joinstyle="miter"/>
                <o:lock v:ext="edit" shapetype="f"/>
              </v:shape>
            </w:pict>
          </mc:Fallback>
        </mc:AlternateContent>
      </w:r>
    </w:p>
    <w:p w14:paraId="7C409C4A" w14:textId="77777777" w:rsidR="00A40618" w:rsidRDefault="00A40618" w:rsidP="00A40618">
      <w:pPr>
        <w:spacing w:after="0"/>
      </w:pPr>
    </w:p>
    <w:p w14:paraId="55B8C089" w14:textId="77777777" w:rsidR="00A40618" w:rsidRDefault="00E2013A" w:rsidP="00A40618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8BE052" wp14:editId="2C299876">
                <wp:simplePos x="0" y="0"/>
                <wp:positionH relativeFrom="column">
                  <wp:posOffset>2122805</wp:posOffset>
                </wp:positionH>
                <wp:positionV relativeFrom="paragraph">
                  <wp:posOffset>5080</wp:posOffset>
                </wp:positionV>
                <wp:extent cx="691515" cy="593090"/>
                <wp:effectExtent l="0" t="0" r="13335" b="1651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1515" cy="593090"/>
                          <a:chOff x="0" y="0"/>
                          <a:chExt cx="691243" cy="593271"/>
                        </a:xfrm>
                      </wpg:grpSpPr>
                      <wps:wsp>
                        <wps:cNvPr id="27" name="Oval 21"/>
                        <wps:cNvSpPr/>
                        <wps:spPr>
                          <a:xfrm>
                            <a:off x="0" y="0"/>
                            <a:ext cx="691243" cy="59327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22"/>
                        <wps:cNvSpPr txBox="1"/>
                        <wps:spPr>
                          <a:xfrm>
                            <a:off x="152400" y="174171"/>
                            <a:ext cx="424543" cy="293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826153E" w14:textId="77777777" w:rsidR="00760135" w:rsidRDefault="00760135" w:rsidP="00A406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78BE052" id="Group 20" o:spid="_x0000_s1062" style="position:absolute;margin-left:167.15pt;margin-top:.4pt;width:54.45pt;height:46.7pt;z-index:251660288" coordsize="6912,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">
                <v:oval id="Oval 21" o:spid="_x0000_s1063" style="position:absolute;width:6912;height:5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" filled="f" strokecolor="black [3213]" strokeweight="1pt">
                  <v:stroke joinstyle="miter"/>
                </v:oval>
                <v:shape id="Text Box 22" o:spid="_x0000_s1064" type="#_x0000_t202" style="position:absolute;left:1524;top:1741;width:4245;height:2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" fillcolor="white [3201]" stroked="f" strokeweight=".5pt">
                  <v:textbox>
                    <w:txbxContent>
                      <w:p w14:paraId="2826153E" w14:textId="77777777" w:rsidR="00760135" w:rsidRDefault="00760135" w:rsidP="00A40618"/>
                    </w:txbxContent>
                  </v:textbox>
                </v:shape>
              </v:group>
            </w:pict>
          </mc:Fallback>
        </mc:AlternateContent>
      </w:r>
    </w:p>
    <w:p w14:paraId="2BBF3923" w14:textId="77777777" w:rsidR="00A40618" w:rsidRDefault="00A40618" w:rsidP="00A40618">
      <w:pPr>
        <w:spacing w:after="0"/>
      </w:pPr>
    </w:p>
    <w:p w14:paraId="61FFC6BC" w14:textId="77777777" w:rsidR="00A40618" w:rsidRDefault="00A40618" w:rsidP="00A40618">
      <w:pPr>
        <w:spacing w:after="0"/>
      </w:pPr>
    </w:p>
    <w:p w14:paraId="2C77FE07" w14:textId="77777777" w:rsidR="00760135" w:rsidRDefault="00760135" w:rsidP="00A40618">
      <w:pPr>
        <w:spacing w:after="0"/>
      </w:pPr>
      <w:r>
        <w:t>Cognitive Domain: Analysis</w:t>
      </w:r>
      <w:r w:rsidR="00A40618">
        <w:t xml:space="preserve"> </w:t>
      </w:r>
    </w:p>
    <w:p w14:paraId="12592352" w14:textId="77777777" w:rsidR="00A40618" w:rsidRDefault="00760135" w:rsidP="00A40618">
      <w:pPr>
        <w:spacing w:after="0"/>
      </w:pPr>
      <w:r>
        <w:t>Difficulty Level: Medium</w:t>
      </w:r>
    </w:p>
    <w:p w14:paraId="00ACACED" w14:textId="77777777" w:rsidR="00A40618" w:rsidRDefault="00A40618" w:rsidP="00A40618">
      <w:pPr>
        <w:spacing w:after="0"/>
      </w:pPr>
    </w:p>
    <w:p w14:paraId="7B72B30C" w14:textId="77777777" w:rsidR="001F0535" w:rsidRPr="00CF24E6" w:rsidRDefault="001F0535" w:rsidP="00A40618">
      <w:pPr>
        <w:spacing w:after="0"/>
      </w:pPr>
    </w:p>
    <w:p w14:paraId="7A4BC0FA" w14:textId="77777777" w:rsidR="00A40618" w:rsidRPr="00E2013A" w:rsidRDefault="00A40618" w:rsidP="00A40618">
      <w:pPr>
        <w:spacing w:after="0"/>
        <w:rPr>
          <w:i/>
        </w:rPr>
      </w:pPr>
      <w:r>
        <w:t xml:space="preserve">2.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"/>
        <w:gridCol w:w="1429"/>
        <w:gridCol w:w="1332"/>
        <w:gridCol w:w="1602"/>
        <w:gridCol w:w="3964"/>
      </w:tblGrid>
      <w:tr w:rsidR="00A40618" w:rsidRPr="00760135" w14:paraId="0360E4E0" w14:textId="77777777" w:rsidTr="00E10E9C">
        <w:tc>
          <w:tcPr>
            <w:tcW w:w="895" w:type="dxa"/>
          </w:tcPr>
          <w:p w14:paraId="473738AC" w14:textId="77777777" w:rsidR="00A40618" w:rsidRPr="00E2013A" w:rsidRDefault="001D0596" w:rsidP="007601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Step</w:t>
            </w:r>
          </w:p>
        </w:tc>
        <w:tc>
          <w:tcPr>
            <w:tcW w:w="1440" w:type="dxa"/>
          </w:tcPr>
          <w:p w14:paraId="2C85F015" w14:textId="77777777" w:rsidR="00A40618" w:rsidRPr="00E2013A" w:rsidRDefault="001D0596" w:rsidP="00760135">
            <w:pPr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Distance (ft)</w:t>
            </w:r>
          </w:p>
        </w:tc>
        <w:tc>
          <w:tcPr>
            <w:tcW w:w="1350" w:type="dxa"/>
          </w:tcPr>
          <w:p w14:paraId="2958280D" w14:textId="77777777" w:rsidR="00A40618" w:rsidRPr="00E2013A" w:rsidRDefault="001D0596" w:rsidP="007601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Time (min)</w:t>
            </w:r>
          </w:p>
        </w:tc>
        <w:tc>
          <w:tcPr>
            <w:tcW w:w="1620" w:type="dxa"/>
          </w:tcPr>
          <w:p w14:paraId="36054D12" w14:textId="77777777" w:rsidR="00A40618" w:rsidRPr="00E2013A" w:rsidRDefault="001D0596" w:rsidP="00760135">
            <w:pPr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Symbols</w:t>
            </w:r>
          </w:p>
        </w:tc>
        <w:tc>
          <w:tcPr>
            <w:tcW w:w="4045" w:type="dxa"/>
          </w:tcPr>
          <w:p w14:paraId="046A76EC" w14:textId="77777777" w:rsidR="00A40618" w:rsidRPr="00E2013A" w:rsidRDefault="001D0596" w:rsidP="00760135">
            <w:pPr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Description</w:t>
            </w:r>
          </w:p>
        </w:tc>
      </w:tr>
      <w:tr w:rsidR="00A40618" w14:paraId="3884AF34" w14:textId="77777777" w:rsidTr="00E10E9C">
        <w:tc>
          <w:tcPr>
            <w:tcW w:w="895" w:type="dxa"/>
          </w:tcPr>
          <w:p w14:paraId="37390E2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</w:tcPr>
          <w:p w14:paraId="22E0275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50" w:type="dxa"/>
          </w:tcPr>
          <w:p w14:paraId="0C52DBA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</w:tcPr>
          <w:p w14:paraId="61C23ADC" w14:textId="77777777" w:rsidR="00A40618" w:rsidRDefault="00E2013A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CAA535" wp14:editId="4330C0E3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120650</wp:posOffset>
                      </wp:positionV>
                      <wp:extent cx="348615" cy="887095"/>
                      <wp:effectExtent l="19050" t="0" r="13335" b="27305"/>
                      <wp:wrapNone/>
                      <wp:docPr id="99" name="Freeform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8615" cy="887095"/>
                              </a:xfrm>
                              <a:custGeom>
                                <a:avLst/>
                                <a:gdLst>
                                  <a:gd name="connsiteX0" fmla="*/ 326571 w 348343"/>
                                  <a:gd name="connsiteY0" fmla="*/ 0 h 887185"/>
                                  <a:gd name="connsiteX1" fmla="*/ 299357 w 348343"/>
                                  <a:gd name="connsiteY1" fmla="*/ 21771 h 887185"/>
                                  <a:gd name="connsiteX2" fmla="*/ 283029 w 348343"/>
                                  <a:gd name="connsiteY2" fmla="*/ 27214 h 887185"/>
                                  <a:gd name="connsiteX3" fmla="*/ 250371 w 348343"/>
                                  <a:gd name="connsiteY3" fmla="*/ 48985 h 887185"/>
                                  <a:gd name="connsiteX4" fmla="*/ 185057 w 348343"/>
                                  <a:gd name="connsiteY4" fmla="*/ 70757 h 887185"/>
                                  <a:gd name="connsiteX5" fmla="*/ 168729 w 348343"/>
                                  <a:gd name="connsiteY5" fmla="*/ 76200 h 887185"/>
                                  <a:gd name="connsiteX6" fmla="*/ 152400 w 348343"/>
                                  <a:gd name="connsiteY6" fmla="*/ 81643 h 887185"/>
                                  <a:gd name="connsiteX7" fmla="*/ 136071 w 348343"/>
                                  <a:gd name="connsiteY7" fmla="*/ 92528 h 887185"/>
                                  <a:gd name="connsiteX8" fmla="*/ 114300 w 348343"/>
                                  <a:gd name="connsiteY8" fmla="*/ 108857 h 887185"/>
                                  <a:gd name="connsiteX9" fmla="*/ 81643 w 348343"/>
                                  <a:gd name="connsiteY9" fmla="*/ 119743 h 887185"/>
                                  <a:gd name="connsiteX10" fmla="*/ 32657 w 348343"/>
                                  <a:gd name="connsiteY10" fmla="*/ 136071 h 887185"/>
                                  <a:gd name="connsiteX11" fmla="*/ 16329 w 348343"/>
                                  <a:gd name="connsiteY11" fmla="*/ 141514 h 887185"/>
                                  <a:gd name="connsiteX12" fmla="*/ 0 w 348343"/>
                                  <a:gd name="connsiteY12" fmla="*/ 152400 h 887185"/>
                                  <a:gd name="connsiteX13" fmla="*/ 27214 w 348343"/>
                                  <a:gd name="connsiteY13" fmla="*/ 174171 h 887185"/>
                                  <a:gd name="connsiteX14" fmla="*/ 70757 w 348343"/>
                                  <a:gd name="connsiteY14" fmla="*/ 195943 h 887185"/>
                                  <a:gd name="connsiteX15" fmla="*/ 87086 w 348343"/>
                                  <a:gd name="connsiteY15" fmla="*/ 206828 h 887185"/>
                                  <a:gd name="connsiteX16" fmla="*/ 119743 w 348343"/>
                                  <a:gd name="connsiteY16" fmla="*/ 217714 h 887185"/>
                                  <a:gd name="connsiteX17" fmla="*/ 146957 w 348343"/>
                                  <a:gd name="connsiteY17" fmla="*/ 234043 h 887185"/>
                                  <a:gd name="connsiteX18" fmla="*/ 179614 w 348343"/>
                                  <a:gd name="connsiteY18" fmla="*/ 244928 h 887185"/>
                                  <a:gd name="connsiteX19" fmla="*/ 195943 w 348343"/>
                                  <a:gd name="connsiteY19" fmla="*/ 250371 h 887185"/>
                                  <a:gd name="connsiteX20" fmla="*/ 217714 w 348343"/>
                                  <a:gd name="connsiteY20" fmla="*/ 266700 h 887185"/>
                                  <a:gd name="connsiteX21" fmla="*/ 234043 w 348343"/>
                                  <a:gd name="connsiteY21" fmla="*/ 272143 h 887185"/>
                                  <a:gd name="connsiteX22" fmla="*/ 272143 w 348343"/>
                                  <a:gd name="connsiteY22" fmla="*/ 293914 h 887185"/>
                                  <a:gd name="connsiteX23" fmla="*/ 283029 w 348343"/>
                                  <a:gd name="connsiteY23" fmla="*/ 310243 h 887185"/>
                                  <a:gd name="connsiteX24" fmla="*/ 299357 w 348343"/>
                                  <a:gd name="connsiteY24" fmla="*/ 315685 h 887185"/>
                                  <a:gd name="connsiteX25" fmla="*/ 293914 w 348343"/>
                                  <a:gd name="connsiteY25" fmla="*/ 332014 h 887185"/>
                                  <a:gd name="connsiteX26" fmla="*/ 277586 w 348343"/>
                                  <a:gd name="connsiteY26" fmla="*/ 348343 h 887185"/>
                                  <a:gd name="connsiteX27" fmla="*/ 250371 w 348343"/>
                                  <a:gd name="connsiteY27" fmla="*/ 370114 h 887185"/>
                                  <a:gd name="connsiteX28" fmla="*/ 217714 w 348343"/>
                                  <a:gd name="connsiteY28" fmla="*/ 391885 h 887185"/>
                                  <a:gd name="connsiteX29" fmla="*/ 201386 w 348343"/>
                                  <a:gd name="connsiteY29" fmla="*/ 397328 h 887185"/>
                                  <a:gd name="connsiteX30" fmla="*/ 168729 w 348343"/>
                                  <a:gd name="connsiteY30" fmla="*/ 419100 h 887185"/>
                                  <a:gd name="connsiteX31" fmla="*/ 136071 w 348343"/>
                                  <a:gd name="connsiteY31" fmla="*/ 440871 h 887185"/>
                                  <a:gd name="connsiteX32" fmla="*/ 87086 w 348343"/>
                                  <a:gd name="connsiteY32" fmla="*/ 473528 h 887185"/>
                                  <a:gd name="connsiteX33" fmla="*/ 70757 w 348343"/>
                                  <a:gd name="connsiteY33" fmla="*/ 484414 h 887185"/>
                                  <a:gd name="connsiteX34" fmla="*/ 38100 w 348343"/>
                                  <a:gd name="connsiteY34" fmla="*/ 495300 h 887185"/>
                                  <a:gd name="connsiteX35" fmla="*/ 21771 w 348343"/>
                                  <a:gd name="connsiteY35" fmla="*/ 500743 h 887185"/>
                                  <a:gd name="connsiteX36" fmla="*/ 5443 w 348343"/>
                                  <a:gd name="connsiteY36" fmla="*/ 511628 h 887185"/>
                                  <a:gd name="connsiteX37" fmla="*/ 27214 w 348343"/>
                                  <a:gd name="connsiteY37" fmla="*/ 527957 h 887185"/>
                                  <a:gd name="connsiteX38" fmla="*/ 65314 w 348343"/>
                                  <a:gd name="connsiteY38" fmla="*/ 533400 h 887185"/>
                                  <a:gd name="connsiteX39" fmla="*/ 114300 w 348343"/>
                                  <a:gd name="connsiteY39" fmla="*/ 549728 h 887185"/>
                                  <a:gd name="connsiteX40" fmla="*/ 130629 w 348343"/>
                                  <a:gd name="connsiteY40" fmla="*/ 555171 h 887185"/>
                                  <a:gd name="connsiteX41" fmla="*/ 185057 w 348343"/>
                                  <a:gd name="connsiteY41" fmla="*/ 587828 h 887185"/>
                                  <a:gd name="connsiteX42" fmla="*/ 201386 w 348343"/>
                                  <a:gd name="connsiteY42" fmla="*/ 598714 h 887185"/>
                                  <a:gd name="connsiteX43" fmla="*/ 228600 w 348343"/>
                                  <a:gd name="connsiteY43" fmla="*/ 620485 h 887185"/>
                                  <a:gd name="connsiteX44" fmla="*/ 244929 w 348343"/>
                                  <a:gd name="connsiteY44" fmla="*/ 631371 h 887185"/>
                                  <a:gd name="connsiteX45" fmla="*/ 283029 w 348343"/>
                                  <a:gd name="connsiteY45" fmla="*/ 658585 h 887185"/>
                                  <a:gd name="connsiteX46" fmla="*/ 293914 w 348343"/>
                                  <a:gd name="connsiteY46" fmla="*/ 674914 h 887185"/>
                                  <a:gd name="connsiteX47" fmla="*/ 310243 w 348343"/>
                                  <a:gd name="connsiteY47" fmla="*/ 680357 h 887185"/>
                                  <a:gd name="connsiteX48" fmla="*/ 326571 w 348343"/>
                                  <a:gd name="connsiteY48" fmla="*/ 696685 h 887185"/>
                                  <a:gd name="connsiteX49" fmla="*/ 337457 w 348343"/>
                                  <a:gd name="connsiteY49" fmla="*/ 713014 h 887185"/>
                                  <a:gd name="connsiteX50" fmla="*/ 348343 w 348343"/>
                                  <a:gd name="connsiteY50" fmla="*/ 745671 h 887185"/>
                                  <a:gd name="connsiteX51" fmla="*/ 342900 w 348343"/>
                                  <a:gd name="connsiteY51" fmla="*/ 843643 h 887185"/>
                                  <a:gd name="connsiteX52" fmla="*/ 342900 w 348343"/>
                                  <a:gd name="connsiteY52" fmla="*/ 887185 h 8871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</a:cxnLst>
                                <a:rect l="l" t="t" r="r" b="b"/>
                                <a:pathLst>
                                  <a:path w="348343" h="887185">
                                    <a:moveTo>
                                      <a:pt x="326571" y="0"/>
                                    </a:moveTo>
                                    <a:cubicBezTo>
                                      <a:pt x="317500" y="7257"/>
                                      <a:pt x="309208" y="15614"/>
                                      <a:pt x="299357" y="21771"/>
                                    </a:cubicBezTo>
                                    <a:cubicBezTo>
                                      <a:pt x="294492" y="24812"/>
                                      <a:pt x="288044" y="24428"/>
                                      <a:pt x="283029" y="27214"/>
                                    </a:cubicBezTo>
                                    <a:cubicBezTo>
                                      <a:pt x="271592" y="33568"/>
                                      <a:pt x="262783" y="44848"/>
                                      <a:pt x="250371" y="48985"/>
                                    </a:cubicBezTo>
                                    <a:lnTo>
                                      <a:pt x="185057" y="70757"/>
                                    </a:lnTo>
                                    <a:lnTo>
                                      <a:pt x="168729" y="76200"/>
                                    </a:lnTo>
                                    <a:cubicBezTo>
                                      <a:pt x="163286" y="78014"/>
                                      <a:pt x="157174" y="78461"/>
                                      <a:pt x="152400" y="81643"/>
                                    </a:cubicBezTo>
                                    <a:cubicBezTo>
                                      <a:pt x="146957" y="85271"/>
                                      <a:pt x="141394" y="88726"/>
                                      <a:pt x="136071" y="92528"/>
                                    </a:cubicBezTo>
                                    <a:cubicBezTo>
                                      <a:pt x="128689" y="97801"/>
                                      <a:pt x="122414" y="104800"/>
                                      <a:pt x="114300" y="108857"/>
                                    </a:cubicBezTo>
                                    <a:cubicBezTo>
                                      <a:pt x="104037" y="113989"/>
                                      <a:pt x="92529" y="116115"/>
                                      <a:pt x="81643" y="119743"/>
                                    </a:cubicBezTo>
                                    <a:lnTo>
                                      <a:pt x="32657" y="136071"/>
                                    </a:lnTo>
                                    <a:cubicBezTo>
                                      <a:pt x="27214" y="137885"/>
                                      <a:pt x="21103" y="138332"/>
                                      <a:pt x="16329" y="141514"/>
                                    </a:cubicBezTo>
                                    <a:lnTo>
                                      <a:pt x="0" y="152400"/>
                                    </a:lnTo>
                                    <a:cubicBezTo>
                                      <a:pt x="20657" y="183384"/>
                                      <a:pt x="-1098" y="157992"/>
                                      <a:pt x="27214" y="174171"/>
                                    </a:cubicBezTo>
                                    <a:cubicBezTo>
                                      <a:pt x="70389" y="198843"/>
                                      <a:pt x="27471" y="185121"/>
                                      <a:pt x="70757" y="195943"/>
                                    </a:cubicBezTo>
                                    <a:cubicBezTo>
                                      <a:pt x="76200" y="199571"/>
                                      <a:pt x="81108" y="204171"/>
                                      <a:pt x="87086" y="206828"/>
                                    </a:cubicBezTo>
                                    <a:cubicBezTo>
                                      <a:pt x="97572" y="211488"/>
                                      <a:pt x="109904" y="211810"/>
                                      <a:pt x="119743" y="217714"/>
                                    </a:cubicBezTo>
                                    <a:cubicBezTo>
                                      <a:pt x="128814" y="223157"/>
                                      <a:pt x="137326" y="229665"/>
                                      <a:pt x="146957" y="234043"/>
                                    </a:cubicBezTo>
                                    <a:cubicBezTo>
                                      <a:pt x="157403" y="238791"/>
                                      <a:pt x="168728" y="241300"/>
                                      <a:pt x="179614" y="244928"/>
                                    </a:cubicBezTo>
                                    <a:lnTo>
                                      <a:pt x="195943" y="250371"/>
                                    </a:lnTo>
                                    <a:cubicBezTo>
                                      <a:pt x="203200" y="255814"/>
                                      <a:pt x="209838" y="262199"/>
                                      <a:pt x="217714" y="266700"/>
                                    </a:cubicBezTo>
                                    <a:cubicBezTo>
                                      <a:pt x="222695" y="269547"/>
                                      <a:pt x="228769" y="269883"/>
                                      <a:pt x="234043" y="272143"/>
                                    </a:cubicBezTo>
                                    <a:cubicBezTo>
                                      <a:pt x="253380" y="280430"/>
                                      <a:pt x="255743" y="282981"/>
                                      <a:pt x="272143" y="293914"/>
                                    </a:cubicBezTo>
                                    <a:cubicBezTo>
                                      <a:pt x="275772" y="299357"/>
                                      <a:pt x="277921" y="306156"/>
                                      <a:pt x="283029" y="310243"/>
                                    </a:cubicBezTo>
                                    <a:cubicBezTo>
                                      <a:pt x="287509" y="313827"/>
                                      <a:pt x="296791" y="310554"/>
                                      <a:pt x="299357" y="315685"/>
                                    </a:cubicBezTo>
                                    <a:cubicBezTo>
                                      <a:pt x="301923" y="320817"/>
                                      <a:pt x="297096" y="327240"/>
                                      <a:pt x="293914" y="332014"/>
                                    </a:cubicBezTo>
                                    <a:cubicBezTo>
                                      <a:pt x="289644" y="338419"/>
                                      <a:pt x="282514" y="342430"/>
                                      <a:pt x="277586" y="348343"/>
                                    </a:cubicBezTo>
                                    <a:cubicBezTo>
                                      <a:pt x="258649" y="371067"/>
                                      <a:pt x="277176" y="361179"/>
                                      <a:pt x="250371" y="370114"/>
                                    </a:cubicBezTo>
                                    <a:cubicBezTo>
                                      <a:pt x="239485" y="377371"/>
                                      <a:pt x="230125" y="387748"/>
                                      <a:pt x="217714" y="391885"/>
                                    </a:cubicBezTo>
                                    <a:cubicBezTo>
                                      <a:pt x="212271" y="393699"/>
                                      <a:pt x="206401" y="394542"/>
                                      <a:pt x="201386" y="397328"/>
                                    </a:cubicBezTo>
                                    <a:cubicBezTo>
                                      <a:pt x="189949" y="403682"/>
                                      <a:pt x="179615" y="411843"/>
                                      <a:pt x="168729" y="419100"/>
                                    </a:cubicBezTo>
                                    <a:lnTo>
                                      <a:pt x="136071" y="440871"/>
                                    </a:lnTo>
                                    <a:lnTo>
                                      <a:pt x="87086" y="473528"/>
                                    </a:lnTo>
                                    <a:cubicBezTo>
                                      <a:pt x="81643" y="477157"/>
                                      <a:pt x="76963" y="482345"/>
                                      <a:pt x="70757" y="484414"/>
                                    </a:cubicBezTo>
                                    <a:lnTo>
                                      <a:pt x="38100" y="495300"/>
                                    </a:lnTo>
                                    <a:cubicBezTo>
                                      <a:pt x="32657" y="497114"/>
                                      <a:pt x="26545" y="497561"/>
                                      <a:pt x="21771" y="500743"/>
                                    </a:cubicBezTo>
                                    <a:lnTo>
                                      <a:pt x="5443" y="511628"/>
                                    </a:lnTo>
                                    <a:cubicBezTo>
                                      <a:pt x="12700" y="517071"/>
                                      <a:pt x="18689" y="524857"/>
                                      <a:pt x="27214" y="527957"/>
                                    </a:cubicBezTo>
                                    <a:cubicBezTo>
                                      <a:pt x="39271" y="532341"/>
                                      <a:pt x="52868" y="530289"/>
                                      <a:pt x="65314" y="533400"/>
                                    </a:cubicBezTo>
                                    <a:cubicBezTo>
                                      <a:pt x="82012" y="537574"/>
                                      <a:pt x="97971" y="544285"/>
                                      <a:pt x="114300" y="549728"/>
                                    </a:cubicBezTo>
                                    <a:cubicBezTo>
                                      <a:pt x="119743" y="551542"/>
                                      <a:pt x="125497" y="552605"/>
                                      <a:pt x="130629" y="555171"/>
                                    </a:cubicBezTo>
                                    <a:cubicBezTo>
                                      <a:pt x="164101" y="571908"/>
                                      <a:pt x="145650" y="561557"/>
                                      <a:pt x="185057" y="587828"/>
                                    </a:cubicBezTo>
                                    <a:lnTo>
                                      <a:pt x="201386" y="598714"/>
                                    </a:lnTo>
                                    <a:cubicBezTo>
                                      <a:pt x="219736" y="626241"/>
                                      <a:pt x="202309" y="607340"/>
                                      <a:pt x="228600" y="620485"/>
                                    </a:cubicBezTo>
                                    <a:cubicBezTo>
                                      <a:pt x="234451" y="623410"/>
                                      <a:pt x="239606" y="627569"/>
                                      <a:pt x="244929" y="631371"/>
                                    </a:cubicBezTo>
                                    <a:cubicBezTo>
                                      <a:pt x="292161" y="665109"/>
                                      <a:pt x="244565" y="632945"/>
                                      <a:pt x="283029" y="658585"/>
                                    </a:cubicBezTo>
                                    <a:cubicBezTo>
                                      <a:pt x="286657" y="664028"/>
                                      <a:pt x="288806" y="670827"/>
                                      <a:pt x="293914" y="674914"/>
                                    </a:cubicBezTo>
                                    <a:cubicBezTo>
                                      <a:pt x="298394" y="678498"/>
                                      <a:pt x="305469" y="677174"/>
                                      <a:pt x="310243" y="680357"/>
                                    </a:cubicBezTo>
                                    <a:cubicBezTo>
                                      <a:pt x="316647" y="684627"/>
                                      <a:pt x="321643" y="690772"/>
                                      <a:pt x="326571" y="696685"/>
                                    </a:cubicBezTo>
                                    <a:cubicBezTo>
                                      <a:pt x="330759" y="701710"/>
                                      <a:pt x="334800" y="707036"/>
                                      <a:pt x="337457" y="713014"/>
                                    </a:cubicBezTo>
                                    <a:cubicBezTo>
                                      <a:pt x="342117" y="723500"/>
                                      <a:pt x="348343" y="745671"/>
                                      <a:pt x="348343" y="745671"/>
                                    </a:cubicBezTo>
                                    <a:cubicBezTo>
                                      <a:pt x="346529" y="778328"/>
                                      <a:pt x="345508" y="811039"/>
                                      <a:pt x="342900" y="843643"/>
                                    </a:cubicBezTo>
                                    <a:cubicBezTo>
                                      <a:pt x="339460" y="886648"/>
                                      <a:pt x="327912" y="872199"/>
                                      <a:pt x="342900" y="88718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D6731DF" id="Freeform 99" o:spid="_x0000_s1026" style="position:absolute;margin-left:11.1pt;margin-top:9.5pt;width:27.45pt;height:6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48343,88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" path="m326571,v-9071,7257,-17363,15614,-27214,21771c294492,24812,288044,24428,283029,27214v-11437,6354,-20246,17634,-32658,21771l185057,70757r-16328,5443c163286,78014,157174,78461,152400,81643v-5443,3628,-11006,7083,-16329,10885c128689,97801,122414,104800,114300,108857v-10263,5132,-21771,7258,-32657,10886l32657,136071v-5443,1814,-11554,2261,-16328,5443l,152400v20657,30984,-1098,5592,27214,21771c70389,198843,27471,185121,70757,195943v5443,3628,10351,8228,16329,10885c97572,211488,109904,211810,119743,217714v9071,5443,17583,11951,27214,16329c157403,238791,168728,241300,179614,244928r16329,5443c203200,255814,209838,262199,217714,266700v4981,2847,11055,3183,16329,5443c253380,280430,255743,282981,272143,293914v3629,5443,5778,12242,10886,16329c287509,313827,296791,310554,299357,315685v2566,5132,-2261,11555,-5443,16329c289644,338419,282514,342430,277586,348343v-18937,22724,-410,12836,-27215,21771c239485,377371,230125,387748,217714,391885v-5443,1814,-11313,2657,-16328,5443c189949,403682,179615,411843,168729,419100r-32658,21771l87086,473528v-5443,3629,-10123,8817,-16329,10886l38100,495300v-5443,1814,-11555,2261,-16329,5443l5443,511628v7257,5443,13246,13229,21771,16329c39271,532341,52868,530289,65314,533400v16698,4174,32657,10885,48986,16328c119743,551542,125497,552605,130629,555171v33472,16737,15021,6386,54428,32657l201386,598714v18350,27527,923,8626,27214,21771c234451,623410,239606,627569,244929,631371v47232,33738,-364,1574,38100,27214c286657,664028,288806,670827,293914,674914v4480,3584,11555,2260,16329,5443c316647,684627,321643,690772,326571,696685v4188,5025,8229,10351,10886,16329c342117,723500,348343,745671,348343,745671v-1814,32657,-2835,65368,-5443,97972c339460,886648,327912,872199,342900,887185e" filled="f" strokecolor="black [3213]" strokeweight="1pt">
                      <v:stroke joinstyle="miter"/>
                      <v:path arrowok="t" o:connecttype="custom" o:connectlocs="326826,0;299591,21769;283250,27211;250566,48980;185201,70750;168861,76192;152519,81635;136177,92519;114389,108846;81707,119731;32682,136057;16342,141500;0,152385;27235,174153;70812,195923;87154,206807;119837,217692;147072,234019;179754,244903;196096,250346;217884,266673;234226,272115;272356,293884;283250,310212;299591,315653;294143,331980;277803,348308;250566,370076;217884,391845;201543,397288;168861,419057;136177,440826;87154,473480;70812,484365;38130,495250;21788,500692;5447,511576;27235,527903;65365,533346;114389,549672;130731,555115;185201,587768;201543,598653;228778,620422;245120,631307;283250,658518;294143,674846;310485,680288;326826,696614;337720,712942;348615,745595;343168,843557;343168,887095" o:connectangles="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A40618" w:rsidRPr="004A37A9">
              <w:rPr>
                <w:rFonts w:ascii="Times New Roman" w:hAnsi="Times New Roman" w:cs="Times New Roman"/>
                <w:b/>
              </w:rPr>
              <w:t>→  □  ○</w:t>
            </w:r>
            <w:r w:rsidR="00A40618"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735900E8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Load oranges in hopper</w:t>
            </w:r>
          </w:p>
        </w:tc>
      </w:tr>
      <w:tr w:rsidR="00A40618" w14:paraId="323C0F66" w14:textId="77777777" w:rsidTr="00E10E9C">
        <w:tc>
          <w:tcPr>
            <w:tcW w:w="895" w:type="dxa"/>
          </w:tcPr>
          <w:p w14:paraId="55423F85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</w:tcPr>
          <w:p w14:paraId="698BC52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50" w:type="dxa"/>
          </w:tcPr>
          <w:p w14:paraId="3217625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14:paraId="4623FF5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4A37A9">
              <w:rPr>
                <w:rFonts w:ascii="Times New Roman" w:hAnsi="Times New Roman" w:cs="Times New Roman"/>
                <w:b/>
              </w:rPr>
              <w:t>→  □  ○</w:t>
            </w:r>
            <w:r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6E0789BD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Deliver to peeler</w:t>
            </w:r>
          </w:p>
        </w:tc>
      </w:tr>
      <w:tr w:rsidR="00A40618" w14:paraId="2589A130" w14:textId="77777777" w:rsidTr="00E10E9C">
        <w:tc>
          <w:tcPr>
            <w:tcW w:w="895" w:type="dxa"/>
          </w:tcPr>
          <w:p w14:paraId="452779B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14:paraId="1675747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0" w:type="dxa"/>
          </w:tcPr>
          <w:p w14:paraId="3302C7C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</w:tcPr>
          <w:p w14:paraId="0CB744D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4A37A9">
              <w:rPr>
                <w:rFonts w:ascii="Times New Roman" w:hAnsi="Times New Roman" w:cs="Times New Roman"/>
                <w:b/>
              </w:rPr>
              <w:t>→  □  ○</w:t>
            </w:r>
            <w:r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6DD87EE9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Peel oranges</w:t>
            </w:r>
          </w:p>
        </w:tc>
      </w:tr>
      <w:tr w:rsidR="00A40618" w14:paraId="178E42F9" w14:textId="77777777" w:rsidTr="00E10E9C">
        <w:tc>
          <w:tcPr>
            <w:tcW w:w="895" w:type="dxa"/>
          </w:tcPr>
          <w:p w14:paraId="2BF981A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</w:tcPr>
          <w:p w14:paraId="1DF0E8D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0" w:type="dxa"/>
          </w:tcPr>
          <w:p w14:paraId="3E21913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620" w:type="dxa"/>
          </w:tcPr>
          <w:p w14:paraId="28CDCB25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4A37A9">
              <w:rPr>
                <w:rFonts w:ascii="Times New Roman" w:hAnsi="Times New Roman" w:cs="Times New Roman"/>
                <w:b/>
              </w:rPr>
              <w:t>→  □  ○</w:t>
            </w:r>
            <w:r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79F71930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Deliver to juicer</w:t>
            </w:r>
          </w:p>
        </w:tc>
      </w:tr>
      <w:tr w:rsidR="00A40618" w14:paraId="7724EC81" w14:textId="77777777" w:rsidTr="00E10E9C">
        <w:tc>
          <w:tcPr>
            <w:tcW w:w="895" w:type="dxa"/>
          </w:tcPr>
          <w:p w14:paraId="47ABF9B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</w:tcPr>
          <w:p w14:paraId="2B9892B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50" w:type="dxa"/>
          </w:tcPr>
          <w:p w14:paraId="174236A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</w:tcPr>
          <w:p w14:paraId="62375DE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4A37A9">
              <w:rPr>
                <w:rFonts w:ascii="Times New Roman" w:hAnsi="Times New Roman" w:cs="Times New Roman"/>
                <w:b/>
              </w:rPr>
              <w:t>→  □  ○</w:t>
            </w:r>
            <w:r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011AAB29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Juice</w:t>
            </w:r>
          </w:p>
        </w:tc>
      </w:tr>
      <w:tr w:rsidR="00A40618" w14:paraId="5C68F052" w14:textId="77777777" w:rsidTr="00E10E9C">
        <w:tc>
          <w:tcPr>
            <w:tcW w:w="895" w:type="dxa"/>
          </w:tcPr>
          <w:p w14:paraId="5E91FBE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0" w:type="dxa"/>
          </w:tcPr>
          <w:p w14:paraId="217AFAE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14:paraId="05F9670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620" w:type="dxa"/>
          </w:tcPr>
          <w:p w14:paraId="4BF19CC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4A37A9">
              <w:rPr>
                <w:rFonts w:ascii="Times New Roman" w:hAnsi="Times New Roman" w:cs="Times New Roman"/>
                <w:b/>
              </w:rPr>
              <w:t>→  □  ○</w:t>
            </w:r>
            <w:r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0F1965F4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Bottle juice</w:t>
            </w:r>
          </w:p>
        </w:tc>
      </w:tr>
      <w:tr w:rsidR="00A40618" w14:paraId="74A14E49" w14:textId="77777777" w:rsidTr="00E10E9C">
        <w:tc>
          <w:tcPr>
            <w:tcW w:w="895" w:type="dxa"/>
          </w:tcPr>
          <w:p w14:paraId="40D859D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440" w:type="dxa"/>
          </w:tcPr>
          <w:p w14:paraId="46FBAE6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350" w:type="dxa"/>
          </w:tcPr>
          <w:p w14:paraId="405F683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8.75</w:t>
            </w:r>
          </w:p>
        </w:tc>
        <w:tc>
          <w:tcPr>
            <w:tcW w:w="1620" w:type="dxa"/>
          </w:tcPr>
          <w:p w14:paraId="272DA693" w14:textId="77777777" w:rsidR="00A40618" w:rsidRPr="004A37A9" w:rsidRDefault="00A40618" w:rsidP="007601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1D5C2FC5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</w:p>
        </w:tc>
      </w:tr>
    </w:tbl>
    <w:p w14:paraId="6B454FC9" w14:textId="77777777" w:rsidR="00760135" w:rsidRDefault="00760135" w:rsidP="00A40618">
      <w:pPr>
        <w:spacing w:after="0"/>
      </w:pPr>
      <w:r>
        <w:t>Cognitive Domain: Analysis</w:t>
      </w:r>
    </w:p>
    <w:p w14:paraId="5D12C93B" w14:textId="77777777" w:rsidR="00A40618" w:rsidRDefault="00760135" w:rsidP="00A40618">
      <w:pPr>
        <w:spacing w:after="0"/>
      </w:pPr>
      <w:r>
        <w:t>Difficulty Level: Medium</w:t>
      </w:r>
    </w:p>
    <w:p w14:paraId="34BEB5F9" w14:textId="77777777" w:rsidR="00A40618" w:rsidRDefault="00A40618" w:rsidP="00A40618">
      <w:pPr>
        <w:spacing w:after="0"/>
      </w:pPr>
    </w:p>
    <w:p w14:paraId="1357ED9F" w14:textId="77777777" w:rsidR="001F0535" w:rsidRDefault="001F0535" w:rsidP="00A40618">
      <w:pPr>
        <w:spacing w:after="0"/>
      </w:pPr>
    </w:p>
    <w:p w14:paraId="2F43B046" w14:textId="77777777" w:rsidR="00A40618" w:rsidRDefault="00A40618" w:rsidP="00A40618">
      <w:pPr>
        <w:spacing w:after="0"/>
      </w:pPr>
      <w:r>
        <w:lastRenderedPageBreak/>
        <w:t xml:space="preserve">3.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"/>
        <w:gridCol w:w="1428"/>
        <w:gridCol w:w="1332"/>
        <w:gridCol w:w="1601"/>
        <w:gridCol w:w="3965"/>
      </w:tblGrid>
      <w:tr w:rsidR="00A40618" w14:paraId="7AA8DF41" w14:textId="77777777" w:rsidTr="00E2013A">
        <w:tc>
          <w:tcPr>
            <w:tcW w:w="895" w:type="dxa"/>
          </w:tcPr>
          <w:p w14:paraId="52CE3A28" w14:textId="77777777" w:rsidR="00A40618" w:rsidRPr="00E2013A" w:rsidRDefault="001D0596" w:rsidP="007601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Step</w:t>
            </w:r>
          </w:p>
        </w:tc>
        <w:tc>
          <w:tcPr>
            <w:tcW w:w="1440" w:type="dxa"/>
          </w:tcPr>
          <w:p w14:paraId="4C99EA5F" w14:textId="77777777" w:rsidR="00A40618" w:rsidRPr="00E2013A" w:rsidRDefault="001D0596" w:rsidP="00760135">
            <w:pPr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Distance (ft)</w:t>
            </w:r>
          </w:p>
        </w:tc>
        <w:tc>
          <w:tcPr>
            <w:tcW w:w="1350" w:type="dxa"/>
          </w:tcPr>
          <w:p w14:paraId="47C1102F" w14:textId="77777777" w:rsidR="00A40618" w:rsidRPr="00E2013A" w:rsidRDefault="001D0596" w:rsidP="007601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Time (sec)</w:t>
            </w:r>
          </w:p>
        </w:tc>
        <w:tc>
          <w:tcPr>
            <w:tcW w:w="1620" w:type="dxa"/>
          </w:tcPr>
          <w:p w14:paraId="5496B476" w14:textId="77777777" w:rsidR="00A40618" w:rsidRPr="00E2013A" w:rsidRDefault="001D0596" w:rsidP="00760135">
            <w:pPr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Symbols</w:t>
            </w:r>
          </w:p>
        </w:tc>
        <w:tc>
          <w:tcPr>
            <w:tcW w:w="4045" w:type="dxa"/>
          </w:tcPr>
          <w:p w14:paraId="34960775" w14:textId="77777777" w:rsidR="00A40618" w:rsidRPr="00E2013A" w:rsidRDefault="001D0596" w:rsidP="00760135">
            <w:pPr>
              <w:rPr>
                <w:rFonts w:ascii="Times New Roman" w:hAnsi="Times New Roman" w:cs="Times New Roman"/>
                <w:i/>
              </w:rPr>
            </w:pPr>
            <w:r w:rsidRPr="00E2013A">
              <w:rPr>
                <w:i/>
              </w:rPr>
              <w:t>Description</w:t>
            </w:r>
          </w:p>
        </w:tc>
      </w:tr>
      <w:tr w:rsidR="00A40618" w14:paraId="7FE64789" w14:textId="77777777" w:rsidTr="00E2013A">
        <w:tc>
          <w:tcPr>
            <w:tcW w:w="895" w:type="dxa"/>
          </w:tcPr>
          <w:p w14:paraId="3B89B2F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</w:tcPr>
          <w:p w14:paraId="2CA31BA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14:paraId="086977F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</w:tcPr>
          <w:p w14:paraId="512B25F3" w14:textId="77777777" w:rsidR="00A40618" w:rsidRDefault="00E2013A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0FBB64" wp14:editId="3194EEFA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100330</wp:posOffset>
                      </wp:positionV>
                      <wp:extent cx="16510" cy="152400"/>
                      <wp:effectExtent l="38100" t="0" r="59690" b="57150"/>
                      <wp:wrapNone/>
                      <wp:docPr id="101" name="Straight Arrow Connector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6510" cy="1524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C492275" id="Straight Arrow Connector 101" o:spid="_x0000_s1026" type="#_x0000_t32" style="position:absolute;margin-left:36.4pt;margin-top:7.9pt;width:1.3pt;height:12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" strokecolor="black [3213]" strokeweight="2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A40618" w:rsidRPr="004A37A9">
              <w:rPr>
                <w:rFonts w:ascii="Times New Roman" w:hAnsi="Times New Roman" w:cs="Times New Roman"/>
                <w:b/>
              </w:rPr>
              <w:t>→  □  ○</w:t>
            </w:r>
            <w:r w:rsidR="00A40618"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7F5BCD77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 courses online</w:t>
            </w:r>
          </w:p>
        </w:tc>
      </w:tr>
      <w:tr w:rsidR="00A40618" w14:paraId="1047ED27" w14:textId="77777777" w:rsidTr="00E2013A">
        <w:tc>
          <w:tcPr>
            <w:tcW w:w="895" w:type="dxa"/>
          </w:tcPr>
          <w:p w14:paraId="405355F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</w:tcPr>
          <w:p w14:paraId="5815E70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14:paraId="5B4CF2E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14:paraId="320E5477" w14:textId="77777777" w:rsidR="00A40618" w:rsidRDefault="00E2013A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A0CC34" wp14:editId="68C6C97E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109220</wp:posOffset>
                      </wp:positionV>
                      <wp:extent cx="108585" cy="141605"/>
                      <wp:effectExtent l="38100" t="0" r="24765" b="48895"/>
                      <wp:wrapNone/>
                      <wp:docPr id="102" name="Straight Arrow Connector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08585" cy="14160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966E237" id="Straight Arrow Connector 102" o:spid="_x0000_s1026" type="#_x0000_t32" style="position:absolute;margin-left:26.1pt;margin-top:8.6pt;width:8.55pt;height:11.1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" strokecolor="black [3213]" strokeweight="2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A40618" w:rsidRPr="004A37A9">
              <w:rPr>
                <w:rFonts w:ascii="Times New Roman" w:hAnsi="Times New Roman" w:cs="Times New Roman"/>
                <w:b/>
              </w:rPr>
              <w:t>→  □  ○</w:t>
            </w:r>
            <w:r w:rsidR="00A40618"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6ACB31F1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Submit course requests online</w:t>
            </w:r>
          </w:p>
        </w:tc>
      </w:tr>
      <w:tr w:rsidR="00A40618" w14:paraId="1ED90CF2" w14:textId="77777777" w:rsidTr="00E2013A">
        <w:tc>
          <w:tcPr>
            <w:tcW w:w="895" w:type="dxa"/>
          </w:tcPr>
          <w:p w14:paraId="3261BBB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14:paraId="6A6B77C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14:paraId="37DF09C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620" w:type="dxa"/>
          </w:tcPr>
          <w:p w14:paraId="0285D947" w14:textId="77777777" w:rsidR="00A40618" w:rsidRDefault="00E2013A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2CE87A" wp14:editId="2EDF53E8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128905</wp:posOffset>
                      </wp:positionV>
                      <wp:extent cx="5715" cy="135890"/>
                      <wp:effectExtent l="76200" t="0" r="70485" b="54610"/>
                      <wp:wrapNone/>
                      <wp:docPr id="103" name="Straight Arrow Connector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5715" cy="13589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2CC29DD" id="Straight Arrow Connector 103" o:spid="_x0000_s1026" type="#_x0000_t32" style="position:absolute;margin-left:23.1pt;margin-top:10.15pt;width:.45pt;height:10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" strokecolor="black [3213]" strokeweight="2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A40618" w:rsidRPr="004A37A9">
              <w:rPr>
                <w:rFonts w:ascii="Times New Roman" w:hAnsi="Times New Roman" w:cs="Times New Roman"/>
                <w:b/>
              </w:rPr>
              <w:t>→  □  ○</w:t>
            </w:r>
            <w:r w:rsidR="00A40618"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63ED3A0E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prerequisite check</w:t>
            </w:r>
          </w:p>
        </w:tc>
      </w:tr>
      <w:tr w:rsidR="00A40618" w14:paraId="3274A032" w14:textId="77777777" w:rsidTr="00E2013A">
        <w:tc>
          <w:tcPr>
            <w:tcW w:w="895" w:type="dxa"/>
          </w:tcPr>
          <w:p w14:paraId="07D272F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</w:tcPr>
          <w:p w14:paraId="2F901E8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14:paraId="46F0FE5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620" w:type="dxa"/>
          </w:tcPr>
          <w:p w14:paraId="265AE1EB" w14:textId="77777777" w:rsidR="00A40618" w:rsidRDefault="00E2013A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A2BEFA" wp14:editId="2685528A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132715</wp:posOffset>
                      </wp:positionV>
                      <wp:extent cx="141605" cy="141605"/>
                      <wp:effectExtent l="0" t="0" r="67945" b="48895"/>
                      <wp:wrapNone/>
                      <wp:docPr id="104" name="Straight Arrow Connector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1605" cy="14160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DE74F78" id="Straight Arrow Connector 104" o:spid="_x0000_s1026" type="#_x0000_t32" style="position:absolute;margin-left:25.25pt;margin-top:10.45pt;width:11.15pt;height:1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" strokecolor="black [3213]" strokeweight="2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A40618" w:rsidRPr="004A37A9">
              <w:rPr>
                <w:rFonts w:ascii="Times New Roman" w:hAnsi="Times New Roman" w:cs="Times New Roman"/>
                <w:b/>
              </w:rPr>
              <w:t>→  □  ○</w:t>
            </w:r>
            <w:r w:rsidR="00A40618"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0799CDB0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registration hold check</w:t>
            </w:r>
          </w:p>
        </w:tc>
      </w:tr>
      <w:tr w:rsidR="00A40618" w14:paraId="23C5E73F" w14:textId="77777777" w:rsidTr="00E2013A">
        <w:tc>
          <w:tcPr>
            <w:tcW w:w="895" w:type="dxa"/>
          </w:tcPr>
          <w:p w14:paraId="3F326E0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</w:tcPr>
          <w:p w14:paraId="0CB4413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14:paraId="7A377F3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620" w:type="dxa"/>
          </w:tcPr>
          <w:p w14:paraId="3E17B0A7" w14:textId="77777777" w:rsidR="00A40618" w:rsidRDefault="00E2013A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63BC4A2D" wp14:editId="49769C94">
                      <wp:simplePos x="0" y="0"/>
                      <wp:positionH relativeFrom="column">
                        <wp:posOffset>462279</wp:posOffset>
                      </wp:positionH>
                      <wp:positionV relativeFrom="paragraph">
                        <wp:posOffset>119380</wp:posOffset>
                      </wp:positionV>
                      <wp:extent cx="0" cy="130810"/>
                      <wp:effectExtent l="76200" t="0" r="57150" b="59690"/>
                      <wp:wrapNone/>
                      <wp:docPr id="105" name="Straight Arrow Connector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3081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F69369A" id="Straight Arrow Connector 105" o:spid="_x0000_s1026" type="#_x0000_t32" style="position:absolute;margin-left:36.4pt;margin-top:9.4pt;width:0;height:10.3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" strokecolor="black [3213]" strokeweight="2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A40618" w:rsidRPr="004A37A9">
              <w:rPr>
                <w:rFonts w:ascii="Times New Roman" w:hAnsi="Times New Roman" w:cs="Times New Roman"/>
                <w:b/>
              </w:rPr>
              <w:t>→  □  ○</w:t>
            </w:r>
            <w:r w:rsidR="00A40618">
              <w:rPr>
                <w:rFonts w:ascii="Times New Roman" w:hAnsi="Times New Roman" w:cs="Times New Roman"/>
              </w:rPr>
              <w:t xml:space="preserve">  Ɒ  </w:t>
            </w:r>
          </w:p>
        </w:tc>
        <w:tc>
          <w:tcPr>
            <w:tcW w:w="4045" w:type="dxa"/>
          </w:tcPr>
          <w:p w14:paraId="2DE0CA84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Generate  confirmation</w:t>
            </w:r>
          </w:p>
        </w:tc>
      </w:tr>
      <w:tr w:rsidR="00A40618" w14:paraId="1BD91BF7" w14:textId="77777777" w:rsidTr="00E2013A">
        <w:tc>
          <w:tcPr>
            <w:tcW w:w="895" w:type="dxa"/>
          </w:tcPr>
          <w:p w14:paraId="7A4525B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14:paraId="49C3CDE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7BF894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0A038CD8" w14:textId="77777777" w:rsidR="00A40618" w:rsidRDefault="00E2013A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661B9BF" wp14:editId="4E1FC860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31115</wp:posOffset>
                      </wp:positionV>
                      <wp:extent cx="134620" cy="123825"/>
                      <wp:effectExtent l="19050" t="0" r="36830" b="47625"/>
                      <wp:wrapNone/>
                      <wp:docPr id="8" name="Flowchart: Merg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4620" cy="123825"/>
                              </a:xfrm>
                              <a:prstGeom prst="flowChartMerge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4A674CE7" id="_x0000_t128" coordsize="21600,21600" o:spt="128" path="m,l21600,,10800,21600xe">
                      <v:stroke joinstyle="miter"/>
                      <v:path gradientshapeok="t" o:connecttype="custom" o:connectlocs="10800,0;5400,10800;10800,21600;16200,10800" textboxrect="5400,0,16200,10800"/>
                    </v:shapetype>
                    <v:shape id="Flowchart: Merge 8" o:spid="_x0000_s1026" type="#_x0000_t128" style="position:absolute;margin-left:51.45pt;margin-top:2.45pt;width:10.6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" fillcolor="white [3201]" strokecolor="black [3200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4045" w:type="dxa"/>
          </w:tcPr>
          <w:p w14:paraId="453EF8BC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</w:p>
        </w:tc>
      </w:tr>
      <w:tr w:rsidR="00A40618" w14:paraId="6758A52F" w14:textId="77777777" w:rsidTr="00E2013A">
        <w:tc>
          <w:tcPr>
            <w:tcW w:w="895" w:type="dxa"/>
          </w:tcPr>
          <w:p w14:paraId="73129A22" w14:textId="77777777" w:rsidR="00A40618" w:rsidDel="00F45AEF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440" w:type="dxa"/>
          </w:tcPr>
          <w:p w14:paraId="2BB00E87" w14:textId="77777777" w:rsidR="00A40618" w:rsidDel="00F45AEF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14:paraId="1C2A1468" w14:textId="77777777" w:rsidR="00A40618" w:rsidDel="00F45AEF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3.015</w:t>
            </w:r>
          </w:p>
        </w:tc>
        <w:tc>
          <w:tcPr>
            <w:tcW w:w="1620" w:type="dxa"/>
          </w:tcPr>
          <w:p w14:paraId="155D9893" w14:textId="77777777" w:rsidR="00A40618" w:rsidRPr="004A37A9" w:rsidDel="00F45AEF" w:rsidRDefault="00A40618" w:rsidP="007601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42B2FB1F" w14:textId="77777777" w:rsidR="00A40618" w:rsidDel="00F45AEF" w:rsidRDefault="00A40618" w:rsidP="00760135">
            <w:pPr>
              <w:rPr>
                <w:rFonts w:ascii="Times New Roman" w:hAnsi="Times New Roman" w:cs="Times New Roman"/>
              </w:rPr>
            </w:pPr>
          </w:p>
        </w:tc>
      </w:tr>
    </w:tbl>
    <w:p w14:paraId="4EC5DC82" w14:textId="77777777" w:rsidR="00760135" w:rsidRDefault="00760135" w:rsidP="00A40618">
      <w:pPr>
        <w:spacing w:after="0"/>
      </w:pPr>
      <w:r>
        <w:t>Cognitive Domain: Analysis</w:t>
      </w:r>
    </w:p>
    <w:p w14:paraId="17A9384D" w14:textId="77777777" w:rsidR="00A40618" w:rsidRDefault="00760135" w:rsidP="00A40618">
      <w:pPr>
        <w:spacing w:after="0"/>
      </w:pPr>
      <w:r>
        <w:t>Difficulty Level: Medium</w:t>
      </w:r>
    </w:p>
    <w:p w14:paraId="51E1A9FA" w14:textId="77777777" w:rsidR="00A40618" w:rsidRPr="007D2778" w:rsidRDefault="00A40618" w:rsidP="00A40618">
      <w:pPr>
        <w:spacing w:after="0"/>
      </w:pPr>
    </w:p>
    <w:p w14:paraId="5942CB03" w14:textId="77777777" w:rsidR="00A40618" w:rsidRDefault="00A40618" w:rsidP="00A40618">
      <w:pPr>
        <w:spacing w:after="0"/>
      </w:pPr>
      <w:r>
        <w:t xml:space="preserve">4. </w:t>
      </w:r>
    </w:p>
    <w:tbl>
      <w:tblPr>
        <w:tblStyle w:val="TableGrid"/>
        <w:tblW w:w="10354" w:type="dxa"/>
        <w:tblLook w:val="04A0" w:firstRow="1" w:lastRow="0" w:firstColumn="1" w:lastColumn="0" w:noHBand="0" w:noVBand="1"/>
      </w:tblPr>
      <w:tblGrid>
        <w:gridCol w:w="10354"/>
      </w:tblGrid>
      <w:tr w:rsidR="00A40618" w14:paraId="19972094" w14:textId="77777777" w:rsidTr="00E2013A">
        <w:trPr>
          <w:trHeight w:val="1182"/>
        </w:trPr>
        <w:tc>
          <w:tcPr>
            <w:tcW w:w="10354" w:type="dxa"/>
          </w:tcPr>
          <w:p w14:paraId="72732135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Level-1    Parking        Reception      Waiting Rm    Reception         Décor             Bill</w:t>
            </w:r>
          </w:p>
          <w:p w14:paraId="45CDD667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</w:p>
          <w:p w14:paraId="04A719D8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</w:p>
        </w:tc>
      </w:tr>
      <w:tr w:rsidR="00A40618" w14:paraId="293EF5E8" w14:textId="77777777" w:rsidTr="00E2013A">
        <w:trPr>
          <w:trHeight w:val="1182"/>
        </w:trPr>
        <w:tc>
          <w:tcPr>
            <w:tcW w:w="10354" w:type="dxa"/>
          </w:tcPr>
          <w:p w14:paraId="55C98E94" w14:textId="77777777" w:rsidR="00A40618" w:rsidRDefault="00E2013A" w:rsidP="0076013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456EB9C" wp14:editId="05998642">
                      <wp:simplePos x="0" y="0"/>
                      <wp:positionH relativeFrom="column">
                        <wp:posOffset>4919345</wp:posOffset>
                      </wp:positionH>
                      <wp:positionV relativeFrom="paragraph">
                        <wp:posOffset>33020</wp:posOffset>
                      </wp:positionV>
                      <wp:extent cx="919480" cy="283210"/>
                      <wp:effectExtent l="0" t="0" r="13970" b="21590"/>
                      <wp:wrapNone/>
                      <wp:docPr id="11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9480" cy="2832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A9CEBA" w14:textId="77777777" w:rsidR="00760135" w:rsidRPr="00634E51" w:rsidRDefault="00760135" w:rsidP="00A40618">
                                  <w:r>
                                    <w:t xml:space="preserve">Pay </w:t>
                                  </w:r>
                                  <w:r w:rsidR="001D0596" w:rsidRPr="00E2013A">
                                    <w:rPr>
                                      <w:sz w:val="20"/>
                                      <w:szCs w:val="20"/>
                                    </w:rPr>
                                    <w:t>&amp;</w:t>
                                  </w:r>
                                  <w:r>
                                    <w:t xml:space="preserve"> 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456EB9C" id="Text Box 111" o:spid="_x0000_s1065" type="#_x0000_t202" style="position:absolute;margin-left:387.35pt;margin-top:2.6pt;width:72.4pt;height:22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" fillcolor="white [3201]" strokeweight="2pt">
                      <v:path arrowok="t"/>
                      <v:textbox>
                        <w:txbxContent>
                          <w:p w14:paraId="04A9CEBA" w14:textId="77777777" w:rsidR="00760135" w:rsidRPr="00634E51" w:rsidRDefault="00760135" w:rsidP="00A40618">
                            <w:r>
                              <w:t xml:space="preserve">Pay </w:t>
                            </w:r>
                            <w:r w:rsidR="001D0596" w:rsidRPr="00E2013A">
                              <w:rPr>
                                <w:sz w:val="20"/>
                                <w:szCs w:val="20"/>
                              </w:rPr>
                              <w:t>&amp;</w:t>
                            </w:r>
                            <w:r>
                              <w:t xml:space="preserve"> 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C0497F" wp14:editId="04D07DD5">
                      <wp:simplePos x="0" y="0"/>
                      <wp:positionH relativeFrom="column">
                        <wp:posOffset>2976245</wp:posOffset>
                      </wp:positionH>
                      <wp:positionV relativeFrom="paragraph">
                        <wp:posOffset>60325</wp:posOffset>
                      </wp:positionV>
                      <wp:extent cx="897890" cy="255905"/>
                      <wp:effectExtent l="0" t="0" r="16510" b="10795"/>
                      <wp:wrapNone/>
                      <wp:docPr id="109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97890" cy="2559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74BBFEE" w14:textId="77777777" w:rsidR="00760135" w:rsidRPr="00634E51" w:rsidRDefault="00760135" w:rsidP="00A40618">
                                  <w:r>
                                    <w:t>Greet stylist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DC0497F" id="Text Box 109" o:spid="_x0000_s1066" type="#_x0000_t202" style="position:absolute;margin-left:234.35pt;margin-top:4.75pt;width:70.7pt;height:20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" fillcolor="white [3201]" strokeweight="2pt">
                      <v:path arrowok="t"/>
                      <v:textbox>
                        <w:txbxContent>
                          <w:p w14:paraId="374BBFEE" w14:textId="77777777" w:rsidR="00760135" w:rsidRPr="00634E51" w:rsidRDefault="00760135" w:rsidP="00A40618">
                            <w:r>
                              <w:t>Greet stylist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D780F0C" wp14:editId="11E621D1">
                      <wp:simplePos x="0" y="0"/>
                      <wp:positionH relativeFrom="column">
                        <wp:posOffset>4021455</wp:posOffset>
                      </wp:positionH>
                      <wp:positionV relativeFrom="paragraph">
                        <wp:posOffset>31115</wp:posOffset>
                      </wp:positionV>
                      <wp:extent cx="620395" cy="478790"/>
                      <wp:effectExtent l="0" t="0" r="27305" b="16510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0395" cy="478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368392B" w14:textId="77777777" w:rsidR="00760135" w:rsidRPr="00634E51" w:rsidRDefault="00760135" w:rsidP="00A40618">
                                  <w:r>
                                    <w:t>Sit in chair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D780F0C" id="Text Box 110" o:spid="_x0000_s1067" type="#_x0000_t202" style="position:absolute;margin-left:316.65pt;margin-top:2.45pt;width:48.85pt;height:37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" fillcolor="white [3201]" strokeweight="2pt">
                      <v:path arrowok="t"/>
                      <v:textbox>
                        <w:txbxContent>
                          <w:p w14:paraId="0368392B" w14:textId="77777777" w:rsidR="00760135" w:rsidRPr="00634E51" w:rsidRDefault="00760135" w:rsidP="00A40618">
                            <w:r>
                              <w:t>Sit in chair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AC1C54" wp14:editId="19C78E59">
                      <wp:simplePos x="0" y="0"/>
                      <wp:positionH relativeFrom="column">
                        <wp:posOffset>2252345</wp:posOffset>
                      </wp:positionH>
                      <wp:positionV relativeFrom="paragraph">
                        <wp:posOffset>111760</wp:posOffset>
                      </wp:positionV>
                      <wp:extent cx="620395" cy="332105"/>
                      <wp:effectExtent l="0" t="0" r="27305" b="10795"/>
                      <wp:wrapNone/>
                      <wp:docPr id="108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0395" cy="3321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B47402" w14:textId="77777777" w:rsidR="00760135" w:rsidRPr="00634E51" w:rsidRDefault="00760135" w:rsidP="00A40618">
                                  <w:r>
                                    <w:t>Wait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4AC1C54" id="Text Box 108" o:spid="_x0000_s1068" type="#_x0000_t202" style="position:absolute;margin-left:177.35pt;margin-top:8.8pt;width:48.8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" fillcolor="white [3201]" strokeweight="2pt">
                      <v:path arrowok="t"/>
                      <v:textbox>
                        <w:txbxContent>
                          <w:p w14:paraId="6FB47402" w14:textId="77777777" w:rsidR="00760135" w:rsidRPr="00634E51" w:rsidRDefault="00760135" w:rsidP="00A40618">
                            <w:r>
                              <w:t>Wait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7AC98EB" wp14:editId="537325C5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95885</wp:posOffset>
                      </wp:positionV>
                      <wp:extent cx="620395" cy="332105"/>
                      <wp:effectExtent l="0" t="0" r="27305" b="10795"/>
                      <wp:wrapNone/>
                      <wp:docPr id="107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0395" cy="3321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124BD47" w14:textId="77777777" w:rsidR="00760135" w:rsidRPr="00634E51" w:rsidRDefault="00760135" w:rsidP="00A40618">
                                  <w:r>
                                    <w:t>Sign 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7AC98EB" id="Text Box 107" o:spid="_x0000_s1069" type="#_x0000_t202" style="position:absolute;margin-left:113.1pt;margin-top:7.55pt;width:48.85pt;height:2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" fillcolor="white [3201]" strokeweight="2pt">
                      <v:path arrowok="t"/>
                      <v:textbox>
                        <w:txbxContent>
                          <w:p w14:paraId="6124BD47" w14:textId="77777777" w:rsidR="00760135" w:rsidRPr="00634E51" w:rsidRDefault="00760135" w:rsidP="00A40618">
                            <w:r>
                              <w:t>Sign 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7CCB77" wp14:editId="65963FFD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98425</wp:posOffset>
                      </wp:positionV>
                      <wp:extent cx="620395" cy="332105"/>
                      <wp:effectExtent l="0" t="0" r="27305" b="10795"/>
                      <wp:wrapNone/>
                      <wp:docPr id="106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0395" cy="3321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A24F3E" w14:textId="77777777" w:rsidR="00760135" w:rsidRPr="00634E51" w:rsidRDefault="00760135" w:rsidP="00A40618">
                                  <w:r w:rsidRPr="00634E51">
                                    <w:t>Arrive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37CCB77" id="Text Box 106" o:spid="_x0000_s1070" type="#_x0000_t202" style="position:absolute;margin-left:48.8pt;margin-top:7.75pt;width:48.85pt;height:26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" fillcolor="white [3201]" strokeweight="2pt">
                      <v:path arrowok="t"/>
                      <v:textbox>
                        <w:txbxContent>
                          <w:p w14:paraId="59A24F3E" w14:textId="77777777" w:rsidR="00760135" w:rsidRPr="00634E51" w:rsidRDefault="00760135" w:rsidP="00A40618">
                            <w:r w:rsidRPr="00634E51">
                              <w:t>Arrive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0618">
              <w:rPr>
                <w:rFonts w:ascii="Times New Roman" w:hAnsi="Times New Roman" w:cs="Times New Roman"/>
              </w:rPr>
              <w:t>Level-2</w:t>
            </w:r>
          </w:p>
          <w:p w14:paraId="306FA22D" w14:textId="77777777" w:rsidR="00A40618" w:rsidRDefault="00E2013A" w:rsidP="0076013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021A9BF" wp14:editId="3679E040">
                      <wp:simplePos x="0" y="0"/>
                      <wp:positionH relativeFrom="column">
                        <wp:posOffset>5300345</wp:posOffset>
                      </wp:positionH>
                      <wp:positionV relativeFrom="paragraph">
                        <wp:posOffset>168275</wp:posOffset>
                      </wp:positionV>
                      <wp:extent cx="16510" cy="734695"/>
                      <wp:effectExtent l="76200" t="38100" r="59690" b="65405"/>
                      <wp:wrapNone/>
                      <wp:docPr id="131" name="Straight Arrow Connector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510" cy="73469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6C4E23E" id="Straight Arrow Connector 131" o:spid="_x0000_s1026" type="#_x0000_t32" style="position:absolute;margin-left:417.35pt;margin-top:13.25pt;width:1.3pt;height:57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" strokecolor="black [3213]" strokeweight="2pt">
                      <v:stroke startarrow="block" endarrow="block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C9CC53F" wp14:editId="25480576">
                      <wp:simplePos x="0" y="0"/>
                      <wp:positionH relativeFrom="column">
                        <wp:posOffset>3362960</wp:posOffset>
                      </wp:positionH>
                      <wp:positionV relativeFrom="paragraph">
                        <wp:posOffset>146050</wp:posOffset>
                      </wp:positionV>
                      <wp:extent cx="5715" cy="805815"/>
                      <wp:effectExtent l="76200" t="38100" r="70485" b="51435"/>
                      <wp:wrapNone/>
                      <wp:docPr id="130" name="Straight Arrow Connector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715" cy="80581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A3B1F00" id="Straight Arrow Connector 130" o:spid="_x0000_s1026" type="#_x0000_t32" style="position:absolute;margin-left:264.8pt;margin-top:11.5pt;width:.45pt;height:63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" strokecolor="black [3213]" strokeweight="2pt">
                      <v:stroke startarrow="block" endarrow="block" joinstyle="miter"/>
                      <o:lock v:ext="edit" shapetype="f"/>
                    </v:shape>
                  </w:pict>
                </mc:Fallback>
              </mc:AlternateContent>
            </w:r>
          </w:p>
          <w:p w14:paraId="45AD6D17" w14:textId="77777777" w:rsidR="00A40618" w:rsidRDefault="00E2013A" w:rsidP="0076013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7065835" wp14:editId="2972C904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161290</wp:posOffset>
                      </wp:positionV>
                      <wp:extent cx="10795" cy="517525"/>
                      <wp:effectExtent l="57150" t="38100" r="65405" b="15875"/>
                      <wp:wrapNone/>
                      <wp:docPr id="132" name="Straight Arrow Connector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795" cy="51752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19A9542" id="Straight Arrow Connector 132" o:spid="_x0000_s1026" type="#_x0000_t32" style="position:absolute;margin-left:339.35pt;margin-top:12.7pt;width:.85pt;height:40.7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" strokecolor="black [3213]" strokeweight="2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396572D" wp14:editId="299B2015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69215</wp:posOffset>
                      </wp:positionV>
                      <wp:extent cx="10795" cy="489585"/>
                      <wp:effectExtent l="57150" t="38100" r="65405" b="24765"/>
                      <wp:wrapNone/>
                      <wp:docPr id="129" name="Straight Arrow Connector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795" cy="48958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D68A50A" id="Straight Arrow Connector 129" o:spid="_x0000_s1026" type="#_x0000_t32" style="position:absolute;margin-left:72.35pt;margin-top:5.45pt;width:.85pt;height:38.5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" strokecolor="black [3213]" strokeweight="2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</w:tr>
      <w:tr w:rsidR="00A40618" w14:paraId="6F3D6C92" w14:textId="77777777" w:rsidTr="00E2013A">
        <w:trPr>
          <w:trHeight w:val="1976"/>
        </w:trPr>
        <w:tc>
          <w:tcPr>
            <w:tcW w:w="10354" w:type="dxa"/>
          </w:tcPr>
          <w:p w14:paraId="6F6C83FE" w14:textId="77777777" w:rsidR="00A40618" w:rsidRDefault="00E2013A" w:rsidP="0076013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F2A8B16" wp14:editId="5E26B371">
                      <wp:simplePos x="0" y="0"/>
                      <wp:positionH relativeFrom="column">
                        <wp:posOffset>5377180</wp:posOffset>
                      </wp:positionH>
                      <wp:positionV relativeFrom="paragraph">
                        <wp:posOffset>130175</wp:posOffset>
                      </wp:positionV>
                      <wp:extent cx="353695" cy="266065"/>
                      <wp:effectExtent l="0" t="0" r="27305" b="19685"/>
                      <wp:wrapNone/>
                      <wp:docPr id="138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3695" cy="26606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00F143" w14:textId="77777777" w:rsidR="00760135" w:rsidRDefault="00760135" w:rsidP="00A40618">
                                  <w:r>
                                    <w:t>F4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F2A8B16" id="Text Box 138" o:spid="_x0000_s1071" type="#_x0000_t202" style="position:absolute;margin-left:423.4pt;margin-top:10.25pt;width:27.85pt;height:20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" fillcolor="#f7fafd [180]" strokeweight="2pt">
                      <v:fill color2="#cde0f2 [980]" colors="0 #f7fafd;48497f #b5d2ec;54395f #b5d2ec;1 #cee1f2" focus="100%" type="gradient"/>
                      <v:path arrowok="t"/>
                      <v:textbox>
                        <w:txbxContent>
                          <w:p w14:paraId="6500F143" w14:textId="77777777" w:rsidR="00760135" w:rsidRDefault="00760135" w:rsidP="00A40618">
                            <w:r>
                              <w:t>F4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DBED7D6" wp14:editId="6D6AE1CA">
                      <wp:simplePos x="0" y="0"/>
                      <wp:positionH relativeFrom="column">
                        <wp:posOffset>4402455</wp:posOffset>
                      </wp:positionH>
                      <wp:positionV relativeFrom="paragraph">
                        <wp:posOffset>90805</wp:posOffset>
                      </wp:positionV>
                      <wp:extent cx="353695" cy="266065"/>
                      <wp:effectExtent l="0" t="0" r="27305" b="19685"/>
                      <wp:wrapNone/>
                      <wp:docPr id="137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3695" cy="26606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787BC24" w14:textId="77777777" w:rsidR="00760135" w:rsidRDefault="00760135" w:rsidP="00A40618">
                                  <w:r>
                                    <w:t>F3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DBED7D6" id="Text Box 137" o:spid="_x0000_s1072" type="#_x0000_t202" style="position:absolute;margin-left:346.65pt;margin-top:7.15pt;width:27.85pt;height:20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" fillcolor="#f7fafd [180]" strokeweight="2pt">
                      <v:fill color2="#cde0f2 [980]" colors="0 #f7fafd;48497f #b5d2ec;54395f #b5d2ec;1 #cee1f2" focus="100%" type="gradient"/>
                      <v:path arrowok="t"/>
                      <v:textbox>
                        <w:txbxContent>
                          <w:p w14:paraId="2787BC24" w14:textId="77777777" w:rsidR="00760135" w:rsidRDefault="00760135" w:rsidP="00A40618">
                            <w:r>
                              <w:t>F3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864F34D" wp14:editId="13D6A0A0">
                      <wp:simplePos x="0" y="0"/>
                      <wp:positionH relativeFrom="column">
                        <wp:posOffset>3493135</wp:posOffset>
                      </wp:positionH>
                      <wp:positionV relativeFrom="paragraph">
                        <wp:posOffset>102235</wp:posOffset>
                      </wp:positionV>
                      <wp:extent cx="353695" cy="266065"/>
                      <wp:effectExtent l="0" t="0" r="27305" b="19685"/>
                      <wp:wrapNone/>
                      <wp:docPr id="136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3695" cy="26606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940AC99" w14:textId="77777777" w:rsidR="00760135" w:rsidRDefault="00760135" w:rsidP="00A40618">
                                  <w:r>
                                    <w:t>F2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864F34D" id="Text Box 136" o:spid="_x0000_s1073" type="#_x0000_t202" style="position:absolute;margin-left:275.05pt;margin-top:8.05pt;width:27.85pt;height:20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" fillcolor="#f7fafd [180]" strokeweight="2pt">
                      <v:fill color2="#cde0f2 [980]" colors="0 #f7fafd;48497f #b5d2ec;54395f #b5d2ec;1 #cee1f2" focus="100%" type="gradient"/>
                      <v:path arrowok="t"/>
                      <v:textbox>
                        <w:txbxContent>
                          <w:p w14:paraId="2940AC99" w14:textId="77777777" w:rsidR="00760135" w:rsidRDefault="00760135" w:rsidP="00A40618">
                            <w:r>
                              <w:t>F2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BDCD0D3" wp14:editId="5143F90E">
                      <wp:simplePos x="0" y="0"/>
                      <wp:positionH relativeFrom="column">
                        <wp:posOffset>1163320</wp:posOffset>
                      </wp:positionH>
                      <wp:positionV relativeFrom="paragraph">
                        <wp:posOffset>34290</wp:posOffset>
                      </wp:positionV>
                      <wp:extent cx="353695" cy="266065"/>
                      <wp:effectExtent l="0" t="0" r="27305" b="19685"/>
                      <wp:wrapNone/>
                      <wp:docPr id="13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3695" cy="26606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1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1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41C7C2" w14:textId="77777777" w:rsidR="00760135" w:rsidRDefault="00760135" w:rsidP="00A40618">
                                  <w:r>
                                    <w:t>F1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BDCD0D3" id="Text Box 134" o:spid="_x0000_s1074" type="#_x0000_t202" style="position:absolute;margin-left:91.6pt;margin-top:2.7pt;width:27.85pt;height:20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" fillcolor="#f7fafd [180]" strokeweight="2pt">
                      <v:fill color2="#cde0f2 [980]" colors="0 #f7fafd;48497f #b5d2ec;54395f #b5d2ec;1 #cee1f2" focus="100%" type="gradient"/>
                      <v:path arrowok="t"/>
                      <v:textbox>
                        <w:txbxContent>
                          <w:p w14:paraId="3941C7C2" w14:textId="77777777" w:rsidR="00760135" w:rsidRDefault="00760135" w:rsidP="00A40618">
                            <w:r>
                              <w:t>F1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10A8C0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</w:p>
          <w:p w14:paraId="6726A2CB" w14:textId="77777777" w:rsidR="00A40618" w:rsidRDefault="00E2013A" w:rsidP="0076013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7B67616" wp14:editId="6DDD0853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34290</wp:posOffset>
                      </wp:positionV>
                      <wp:extent cx="838835" cy="457200"/>
                      <wp:effectExtent l="0" t="0" r="18415" b="19050"/>
                      <wp:wrapNone/>
                      <wp:docPr id="112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38835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E6501B0" w14:textId="77777777" w:rsidR="00760135" w:rsidRPr="00634E51" w:rsidRDefault="00760135" w:rsidP="00A40618">
                                  <w:r>
                                    <w:t>Greet customer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7B67616" id="Text Box 112" o:spid="_x0000_s1075" type="#_x0000_t202" style="position:absolute;margin-left:47.05pt;margin-top:2.7pt;width:66.0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" fillcolor="white [3201]" strokeweight="2pt">
                      <v:path arrowok="t"/>
                      <v:textbox>
                        <w:txbxContent>
                          <w:p w14:paraId="2E6501B0" w14:textId="77777777" w:rsidR="00760135" w:rsidRPr="00634E51" w:rsidRDefault="00760135" w:rsidP="00A40618">
                            <w:r>
                              <w:t>Greet customer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954C4A" wp14:editId="219CA1B4">
                      <wp:simplePos x="0" y="0"/>
                      <wp:positionH relativeFrom="column">
                        <wp:posOffset>3971925</wp:posOffset>
                      </wp:positionH>
                      <wp:positionV relativeFrom="paragraph">
                        <wp:posOffset>153670</wp:posOffset>
                      </wp:positionV>
                      <wp:extent cx="762000" cy="266700"/>
                      <wp:effectExtent l="0" t="0" r="19050" b="19050"/>
                      <wp:wrapNone/>
                      <wp:docPr id="11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69AFC9C" w14:textId="77777777" w:rsidR="00760135" w:rsidRPr="00634E51" w:rsidRDefault="00760135" w:rsidP="00A40618">
                                  <w:r>
                                    <w:t>Cut hair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3954C4A" id="Text Box 114" o:spid="_x0000_s1076" type="#_x0000_t202" style="position:absolute;margin-left:312.75pt;margin-top:12.1pt;width:60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" fillcolor="white [3201]" strokeweight="2pt">
                      <v:path arrowok="t"/>
                      <v:textbox>
                        <w:txbxContent>
                          <w:p w14:paraId="069AFC9C" w14:textId="77777777" w:rsidR="00760135" w:rsidRPr="00634E51" w:rsidRDefault="00760135" w:rsidP="00A40618">
                            <w:r>
                              <w:t>Cut hair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0618">
              <w:rPr>
                <w:rFonts w:ascii="Times New Roman" w:hAnsi="Times New Roman" w:cs="Times New Roman"/>
              </w:rPr>
              <w:t>Level-3</w:t>
            </w:r>
          </w:p>
          <w:p w14:paraId="504025CE" w14:textId="77777777" w:rsidR="00A40618" w:rsidRDefault="00E2013A" w:rsidP="0076013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0F442AC" wp14:editId="05AE7084">
                      <wp:simplePos x="0" y="0"/>
                      <wp:positionH relativeFrom="column">
                        <wp:posOffset>2753360</wp:posOffset>
                      </wp:positionH>
                      <wp:positionV relativeFrom="paragraph">
                        <wp:posOffset>49530</wp:posOffset>
                      </wp:positionV>
                      <wp:extent cx="808990" cy="503555"/>
                      <wp:effectExtent l="0" t="0" r="10160" b="10795"/>
                      <wp:wrapNone/>
                      <wp:docPr id="113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8990" cy="503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8E1BB7" w14:textId="77777777" w:rsidR="00760135" w:rsidRPr="00634E51" w:rsidRDefault="00760135" w:rsidP="00A40618">
                                  <w:r>
                                    <w:t>Greet customer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0F442AC" id="Text Box 113" o:spid="_x0000_s1077" type="#_x0000_t202" style="position:absolute;margin-left:216.8pt;margin-top:3.9pt;width:63.7pt;height:39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" fillcolor="white [3201]" strokeweight="2pt">
                      <v:path arrowok="t"/>
                      <v:textbox>
                        <w:txbxContent>
                          <w:p w14:paraId="728E1BB7" w14:textId="77777777" w:rsidR="00760135" w:rsidRPr="00634E51" w:rsidRDefault="00760135" w:rsidP="00A40618">
                            <w:r>
                              <w:t>Greet customer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01F3BFE" wp14:editId="194D300E">
                      <wp:simplePos x="0" y="0"/>
                      <wp:positionH relativeFrom="column">
                        <wp:posOffset>4919345</wp:posOffset>
                      </wp:positionH>
                      <wp:positionV relativeFrom="paragraph">
                        <wp:posOffset>30480</wp:posOffset>
                      </wp:positionV>
                      <wp:extent cx="762000" cy="266700"/>
                      <wp:effectExtent l="0" t="0" r="19050" b="19050"/>
                      <wp:wrapNone/>
                      <wp:docPr id="115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BFEF82" w14:textId="77777777" w:rsidR="00760135" w:rsidRPr="00634E51" w:rsidRDefault="00760135" w:rsidP="00A40618">
                                  <w:r>
                                    <w:t>Collect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01F3BFE" id="Text Box 115" o:spid="_x0000_s1078" type="#_x0000_t202" style="position:absolute;margin-left:387.35pt;margin-top:2.4pt;width:60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" fillcolor="white [3201]" strokeweight="2pt">
                      <v:path arrowok="t"/>
                      <v:textbox>
                        <w:txbxContent>
                          <w:p w14:paraId="76BFEF82" w14:textId="77777777" w:rsidR="00760135" w:rsidRPr="00634E51" w:rsidRDefault="00760135" w:rsidP="00A40618">
                            <w:r>
                              <w:t>Collect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F7246E" w14:textId="77777777" w:rsidR="00A40618" w:rsidRDefault="00E2013A" w:rsidP="0076013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84864" behindDoc="0" locked="0" layoutInCell="1" allowOverlap="1" wp14:anchorId="41394614" wp14:editId="4D42418F">
                      <wp:simplePos x="0" y="0"/>
                      <wp:positionH relativeFrom="column">
                        <wp:posOffset>4364354</wp:posOffset>
                      </wp:positionH>
                      <wp:positionV relativeFrom="paragraph">
                        <wp:posOffset>57150</wp:posOffset>
                      </wp:positionV>
                      <wp:extent cx="0" cy="315595"/>
                      <wp:effectExtent l="76200" t="38100" r="57150" b="27305"/>
                      <wp:wrapNone/>
                      <wp:docPr id="133" name="Straight Arrow Connector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31559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1918775" id="Straight Arrow Connector 133" o:spid="_x0000_s1026" type="#_x0000_t32" style="position:absolute;margin-left:343.65pt;margin-top:4.5pt;width:0;height:24.85pt;flip:y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" strokecolor="black [3213]" strokeweight="2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</w:tr>
      <w:tr w:rsidR="00A40618" w14:paraId="62AEB49A" w14:textId="77777777" w:rsidTr="00E2013A">
        <w:trPr>
          <w:trHeight w:val="1182"/>
        </w:trPr>
        <w:tc>
          <w:tcPr>
            <w:tcW w:w="10354" w:type="dxa"/>
          </w:tcPr>
          <w:p w14:paraId="227B0A5D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Level-4</w:t>
            </w:r>
          </w:p>
          <w:p w14:paraId="654945DC" w14:textId="77777777" w:rsidR="00A40618" w:rsidRDefault="00E2013A" w:rsidP="00760135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1D9F20E" wp14:editId="4A5260C0">
                      <wp:simplePos x="0" y="0"/>
                      <wp:positionH relativeFrom="column">
                        <wp:posOffset>3957523</wp:posOffset>
                      </wp:positionH>
                      <wp:positionV relativeFrom="paragraph">
                        <wp:posOffset>26772</wp:posOffset>
                      </wp:positionV>
                      <wp:extent cx="1028700" cy="321868"/>
                      <wp:effectExtent l="0" t="0" r="19050" b="21590"/>
                      <wp:wrapNone/>
                      <wp:docPr id="11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28700" cy="3218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ADCB28" w14:textId="77777777" w:rsidR="00760135" w:rsidRPr="00634E51" w:rsidRDefault="00760135" w:rsidP="00A40618">
                                  <w:r>
                                    <w:t>Unclog drain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1D9F20E" id="Text Box 116" o:spid="_x0000_s1079" type="#_x0000_t202" style="position:absolute;margin-left:311.6pt;margin-top:2.1pt;width:81pt;height:25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" fillcolor="white [3201]" strokeweight="2pt">
                      <v:path arrowok="t"/>
                      <v:textbox>
                        <w:txbxContent>
                          <w:p w14:paraId="08ADCB28" w14:textId="77777777" w:rsidR="00760135" w:rsidRPr="00634E51" w:rsidRDefault="00760135" w:rsidP="00A40618">
                            <w:r>
                              <w:t>Unclog drain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09EBFA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</w:p>
        </w:tc>
      </w:tr>
      <w:tr w:rsidR="00A40618" w14:paraId="50B63D06" w14:textId="77777777" w:rsidTr="00E2013A">
        <w:trPr>
          <w:trHeight w:val="1467"/>
        </w:trPr>
        <w:tc>
          <w:tcPr>
            <w:tcW w:w="10354" w:type="dxa"/>
          </w:tcPr>
          <w:p w14:paraId="63536F87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Potential   F1 No appointment   F2 Stylist running late    F3 Scissors rusty   F4 Register broken</w:t>
            </w:r>
          </w:p>
          <w:p w14:paraId="12EA8A5A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Failures                                            Customer late               Chair fault              Customer </w:t>
            </w:r>
            <w:r w:rsidR="00760135">
              <w:rPr>
                <w:rFonts w:ascii="Times New Roman" w:hAnsi="Times New Roman" w:cs="Times New Roman"/>
              </w:rPr>
              <w:t>out of money</w:t>
            </w:r>
          </w:p>
          <w:p w14:paraId="4ACA5F48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</w:p>
        </w:tc>
      </w:tr>
    </w:tbl>
    <w:p w14:paraId="7A4FF049" w14:textId="77777777" w:rsidR="001F0535" w:rsidRDefault="001F0535" w:rsidP="00A40618">
      <w:pPr>
        <w:spacing w:after="0"/>
      </w:pPr>
    </w:p>
    <w:p w14:paraId="67C209F1" w14:textId="77777777" w:rsidR="00760135" w:rsidRDefault="00760135" w:rsidP="00A40618">
      <w:pPr>
        <w:spacing w:after="0"/>
      </w:pPr>
      <w:r>
        <w:t>Cognitive Domain: Application</w:t>
      </w:r>
    </w:p>
    <w:p w14:paraId="1A045246" w14:textId="77777777" w:rsidR="00A40618" w:rsidRDefault="00760135" w:rsidP="00A40618">
      <w:pPr>
        <w:spacing w:after="0"/>
      </w:pPr>
      <w:r>
        <w:t>Difficulty Level: Hard</w:t>
      </w:r>
    </w:p>
    <w:p w14:paraId="32D4F43D" w14:textId="77777777" w:rsidR="00A40618" w:rsidRDefault="00A40618" w:rsidP="00A40618">
      <w:pPr>
        <w:spacing w:after="0"/>
      </w:pPr>
    </w:p>
    <w:p w14:paraId="2EAA9377" w14:textId="77777777" w:rsidR="00A40618" w:rsidRPr="004B7011" w:rsidRDefault="00A40618" w:rsidP="00A40618">
      <w:pPr>
        <w:spacing w:after="0"/>
      </w:pPr>
      <w:r>
        <w:lastRenderedPageBreak/>
        <w:t xml:space="preserve">5a. </w:t>
      </w:r>
    </w:p>
    <w:p w14:paraId="60E804C2" w14:textId="77777777" w:rsidR="00A40618" w:rsidRDefault="00A40618" w:rsidP="00A40618">
      <w:pPr>
        <w:spacing w:after="0"/>
      </w:pPr>
      <w:r w:rsidRPr="00FD14A0">
        <w:rPr>
          <w:position w:val="-28"/>
        </w:rPr>
        <w:object w:dxaOrig="3640" w:dyaOrig="680" w14:anchorId="627CE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25pt;height:33.75pt" o:ole="">
            <v:imagedata r:id="rId9" o:title=""/>
          </v:shape>
          <o:OLEObject Type="Embed" ProgID="Equation.DSMT4" ShapeID="_x0000_i1025" DrawAspect="Content" ObjectID="_1549365333" r:id="rId10"/>
        </w:object>
      </w:r>
      <w:r>
        <w:t xml:space="preserve"> </w:t>
      </w:r>
    </w:p>
    <w:p w14:paraId="400B8016" w14:textId="77777777" w:rsidR="00A40618" w:rsidRPr="007D2778" w:rsidRDefault="00A40618" w:rsidP="00A40618">
      <w:pPr>
        <w:spacing w:after="0"/>
      </w:pPr>
      <w:r>
        <w:t>Process A is cheaper</w:t>
      </w:r>
      <w:r w:rsidR="00760135">
        <w:t>.</w:t>
      </w:r>
    </w:p>
    <w:p w14:paraId="143D9E44" w14:textId="77777777" w:rsidR="00A40618" w:rsidRDefault="00A40618" w:rsidP="00A40618">
      <w:pPr>
        <w:spacing w:after="0"/>
      </w:pPr>
      <w:r>
        <w:t xml:space="preserve">5b. </w:t>
      </w:r>
    </w:p>
    <w:p w14:paraId="1AED5B1E" w14:textId="77777777" w:rsidR="00A40618" w:rsidRDefault="00A40618" w:rsidP="00A40618">
      <w:pPr>
        <w:spacing w:after="0"/>
      </w:pPr>
      <w:r w:rsidRPr="00FD14A0">
        <w:rPr>
          <w:position w:val="-28"/>
        </w:rPr>
        <w:object w:dxaOrig="3280" w:dyaOrig="680" w14:anchorId="6CBA2030">
          <v:shape id="_x0000_i1026" type="#_x0000_t75" style="width:165pt;height:33.75pt" o:ole="">
            <v:imagedata r:id="rId11" o:title=""/>
          </v:shape>
          <o:OLEObject Type="Embed" ProgID="Equation.DSMT4" ShapeID="_x0000_i1026" DrawAspect="Content" ObjectID="_1549365334" r:id="rId12"/>
        </w:object>
      </w:r>
      <w:r>
        <w:t xml:space="preserve"> </w:t>
      </w:r>
    </w:p>
    <w:p w14:paraId="1ECD3B28" w14:textId="77777777" w:rsidR="00A40618" w:rsidRDefault="00A40618" w:rsidP="00A40618">
      <w:pPr>
        <w:spacing w:after="0"/>
      </w:pPr>
      <w:r>
        <w:t>Choose B when production volume is between 0 to 4</w:t>
      </w:r>
      <w:r w:rsidR="00760135">
        <w:t>,</w:t>
      </w:r>
      <w:r>
        <w:t xml:space="preserve">000; </w:t>
      </w:r>
      <w:r w:rsidR="00760135">
        <w:t>c</w:t>
      </w:r>
      <w:r>
        <w:t>hoose A when production volume is above 4</w:t>
      </w:r>
      <w:r w:rsidR="00760135">
        <w:t>,</w:t>
      </w:r>
      <w:r>
        <w:t>000</w:t>
      </w:r>
      <w:r w:rsidR="00760135">
        <w:t>.</w:t>
      </w:r>
    </w:p>
    <w:p w14:paraId="42633C48" w14:textId="77777777" w:rsidR="00A40618" w:rsidRDefault="00760135" w:rsidP="00A40618">
      <w:pPr>
        <w:spacing w:after="0"/>
      </w:pPr>
      <w:r>
        <w:t>Cognitive Domain: Knowledge</w:t>
      </w:r>
      <w:r w:rsidR="00A40618">
        <w:t xml:space="preserve"> </w:t>
      </w:r>
      <w:r>
        <w:t>Difficulty Level: Easy</w:t>
      </w:r>
    </w:p>
    <w:p w14:paraId="740C6C52" w14:textId="77777777" w:rsidR="00A40618" w:rsidRPr="007D2778" w:rsidRDefault="00A40618" w:rsidP="00A40618">
      <w:pPr>
        <w:spacing w:after="0"/>
      </w:pPr>
    </w:p>
    <w:p w14:paraId="1BA481A6" w14:textId="77777777" w:rsidR="00A40618" w:rsidRDefault="00A40618" w:rsidP="00A40618">
      <w:pPr>
        <w:spacing w:after="0"/>
      </w:pPr>
      <w:r>
        <w:t xml:space="preserve">6. </w:t>
      </w:r>
    </w:p>
    <w:p w14:paraId="110E7A86" w14:textId="77777777" w:rsidR="00A40618" w:rsidRDefault="00A40618" w:rsidP="00A40618">
      <w:pPr>
        <w:spacing w:after="0"/>
      </w:pPr>
      <w:r w:rsidRPr="00FD14A0">
        <w:rPr>
          <w:position w:val="-28"/>
        </w:rPr>
        <w:object w:dxaOrig="3060" w:dyaOrig="680" w14:anchorId="3B71D28A">
          <v:shape id="_x0000_i1027" type="#_x0000_t75" style="width:153pt;height:33.75pt" o:ole="">
            <v:imagedata r:id="rId13" o:title=""/>
          </v:shape>
          <o:OLEObject Type="Embed" ProgID="Equation.DSMT4" ShapeID="_x0000_i1027" DrawAspect="Content" ObjectID="_1549365335" r:id="rId14"/>
        </w:object>
      </w:r>
    </w:p>
    <w:p w14:paraId="737F2983" w14:textId="77777777" w:rsidR="00A40618" w:rsidRDefault="00A40618" w:rsidP="00A40618">
      <w:pPr>
        <w:spacing w:after="0"/>
      </w:pPr>
      <w:r>
        <w:t>Process C from 0</w:t>
      </w:r>
      <w:r w:rsidR="00760135">
        <w:t xml:space="preserve"> to </w:t>
      </w:r>
      <w:r>
        <w:t>18,750 units</w:t>
      </w:r>
      <w:r w:rsidR="00760135">
        <w:t>,</w:t>
      </w:r>
      <w:r>
        <w:t xml:space="preserve"> and Process B from 18,751 units up.</w:t>
      </w:r>
    </w:p>
    <w:p w14:paraId="706887B0" w14:textId="77777777" w:rsidR="00760135" w:rsidRDefault="00760135" w:rsidP="00A40618">
      <w:pPr>
        <w:spacing w:after="0"/>
      </w:pPr>
      <w:r>
        <w:t>Cognitive Domain: Knowledge</w:t>
      </w:r>
    </w:p>
    <w:p w14:paraId="752A69F0" w14:textId="77777777" w:rsidR="00A40618" w:rsidRDefault="00760135" w:rsidP="00A40618">
      <w:pPr>
        <w:spacing w:after="0"/>
      </w:pPr>
      <w:r>
        <w:t>Difficulty Level: Easy</w:t>
      </w:r>
    </w:p>
    <w:p w14:paraId="772F17E4" w14:textId="77777777" w:rsidR="00A40618" w:rsidRDefault="00A40618" w:rsidP="00A40618">
      <w:pPr>
        <w:spacing w:after="0"/>
      </w:pPr>
    </w:p>
    <w:p w14:paraId="64B481D5" w14:textId="77777777" w:rsidR="00A40618" w:rsidRDefault="00A40618" w:rsidP="00A40618">
      <w:pPr>
        <w:spacing w:after="0"/>
      </w:pPr>
      <w:r>
        <w:t xml:space="preserve">7a. </w:t>
      </w:r>
    </w:p>
    <w:p w14:paraId="7BE5B9E4" w14:textId="77777777" w:rsidR="00A40618" w:rsidRDefault="00A40618" w:rsidP="00A40618">
      <w:pPr>
        <w:spacing w:after="0"/>
      </w:pPr>
      <w:r w:rsidRPr="003E284C">
        <w:rPr>
          <w:position w:val="-64"/>
        </w:rPr>
        <w:object w:dxaOrig="7320" w:dyaOrig="1400" w14:anchorId="18A6D0C7">
          <v:shape id="_x0000_i1028" type="#_x0000_t75" style="width:366pt;height:69.75pt" o:ole="">
            <v:imagedata r:id="rId15" o:title=""/>
          </v:shape>
          <o:OLEObject Type="Embed" ProgID="Equation.DSMT4" ShapeID="_x0000_i1028" DrawAspect="Content" ObjectID="_1549365336" r:id="rId16"/>
        </w:object>
      </w:r>
      <w:r>
        <w:t xml:space="preserve"> </w:t>
      </w:r>
    </w:p>
    <w:p w14:paraId="37196726" w14:textId="77777777" w:rsidR="00A40618" w:rsidRDefault="00A40618" w:rsidP="00A40618">
      <w:pPr>
        <w:spacing w:after="0"/>
      </w:pPr>
      <w:r>
        <w:t>Intermittent is the best</w:t>
      </w:r>
      <w:r w:rsidR="00760135">
        <w:t>.</w:t>
      </w:r>
    </w:p>
    <w:p w14:paraId="6496F871" w14:textId="77777777" w:rsidR="00A40618" w:rsidRDefault="00A40618" w:rsidP="00A40618">
      <w:pPr>
        <w:spacing w:after="0"/>
      </w:pPr>
      <w:r>
        <w:t xml:space="preserve">7b. </w:t>
      </w:r>
    </w:p>
    <w:p w14:paraId="0EC5E683" w14:textId="77777777" w:rsidR="00A40618" w:rsidRDefault="00A40618" w:rsidP="00A40618">
      <w:pPr>
        <w:spacing w:after="0"/>
      </w:pPr>
      <w:r w:rsidRPr="00E07268">
        <w:rPr>
          <w:position w:val="-28"/>
        </w:rPr>
        <w:object w:dxaOrig="3420" w:dyaOrig="680" w14:anchorId="52A41133">
          <v:shape id="_x0000_i1029" type="#_x0000_t75" style="width:171pt;height:33.75pt" o:ole="">
            <v:imagedata r:id="rId17" o:title=""/>
          </v:shape>
          <o:OLEObject Type="Embed" ProgID="Equation.DSMT4" ShapeID="_x0000_i1029" DrawAspect="Content" ObjectID="_1549365337" r:id="rId18"/>
        </w:object>
      </w:r>
      <w:r>
        <w:t xml:space="preserve"> </w:t>
      </w:r>
    </w:p>
    <w:p w14:paraId="5928F2CD" w14:textId="77777777" w:rsidR="00A40618" w:rsidRDefault="00A40618" w:rsidP="00A40618">
      <w:pPr>
        <w:spacing w:after="0"/>
      </w:pPr>
      <w:r>
        <w:t xml:space="preserve">Repetitive is best from 50,000 to 66,667, after which point </w:t>
      </w:r>
      <w:r w:rsidR="00760135">
        <w:t>c</w:t>
      </w:r>
      <w:r>
        <w:t>ontinuous is best</w:t>
      </w:r>
      <w:r w:rsidR="00760135">
        <w:t>.</w:t>
      </w:r>
    </w:p>
    <w:p w14:paraId="12F779B1" w14:textId="77777777" w:rsidR="00A40618" w:rsidRDefault="00A40618" w:rsidP="00A40618">
      <w:pPr>
        <w:spacing w:after="0"/>
      </w:pPr>
      <w:r>
        <w:t xml:space="preserve">7c. </w:t>
      </w:r>
    </w:p>
    <w:p w14:paraId="3B043F43" w14:textId="77777777" w:rsidR="00A40618" w:rsidRDefault="00A40618" w:rsidP="00A40618">
      <w:pPr>
        <w:spacing w:after="0"/>
      </w:pPr>
      <w:r w:rsidRPr="00E07268">
        <w:rPr>
          <w:position w:val="-28"/>
        </w:rPr>
        <w:object w:dxaOrig="3379" w:dyaOrig="680" w14:anchorId="7B34A020">
          <v:shape id="_x0000_i1030" type="#_x0000_t75" style="width:168.75pt;height:33.75pt" o:ole="">
            <v:imagedata r:id="rId19" o:title=""/>
          </v:shape>
          <o:OLEObject Type="Embed" ProgID="Equation.DSMT4" ShapeID="_x0000_i1030" DrawAspect="Content" ObjectID="_1549365338" r:id="rId20"/>
        </w:object>
      </w:r>
      <w:r>
        <w:t xml:space="preserve"> </w:t>
      </w:r>
    </w:p>
    <w:p w14:paraId="2CFBBD84" w14:textId="77777777" w:rsidR="00A40618" w:rsidRDefault="00760135" w:rsidP="00A40618">
      <w:pPr>
        <w:spacing w:after="0"/>
      </w:pPr>
      <w:r>
        <w:t>M</w:t>
      </w:r>
      <w:r w:rsidR="00A40618">
        <w:t>ass customization and repetitive have the same total cost at 30,769 units of output</w:t>
      </w:r>
      <w:r>
        <w:t>.</w:t>
      </w:r>
    </w:p>
    <w:p w14:paraId="50A23211" w14:textId="77777777" w:rsidR="00760135" w:rsidRDefault="00760135" w:rsidP="00A40618">
      <w:pPr>
        <w:spacing w:after="0"/>
      </w:pPr>
      <w:r>
        <w:t>Cognitive Domain: Knowledge</w:t>
      </w:r>
    </w:p>
    <w:p w14:paraId="79678A18" w14:textId="77777777" w:rsidR="00A40618" w:rsidRDefault="00760135" w:rsidP="00A40618">
      <w:pPr>
        <w:spacing w:after="0"/>
      </w:pPr>
      <w:r>
        <w:t>Difficulty Level: Easy</w:t>
      </w:r>
    </w:p>
    <w:p w14:paraId="1429A558" w14:textId="77777777" w:rsidR="00A40618" w:rsidRPr="00C9523E" w:rsidRDefault="00A40618" w:rsidP="00A40618">
      <w:pPr>
        <w:spacing w:after="0"/>
      </w:pPr>
    </w:p>
    <w:p w14:paraId="1CB8E6BB" w14:textId="77777777" w:rsidR="00A40618" w:rsidRDefault="00A40618" w:rsidP="00A40618">
      <w:pPr>
        <w:spacing w:after="0"/>
      </w:pPr>
      <w:r>
        <w:t xml:space="preserve">8. </w:t>
      </w:r>
    </w:p>
    <w:p w14:paraId="7C784B87" w14:textId="77777777" w:rsidR="00A40618" w:rsidRDefault="00A40618" w:rsidP="00A40618">
      <w:pPr>
        <w:spacing w:after="0"/>
      </w:pPr>
      <w:r w:rsidRPr="00FF19DC">
        <w:rPr>
          <w:position w:val="-10"/>
        </w:rPr>
        <w:object w:dxaOrig="7560" w:dyaOrig="320" w14:anchorId="2CEFDA38">
          <v:shape id="_x0000_i1031" type="#_x0000_t75" style="width:378pt;height:15.75pt" o:ole="">
            <v:imagedata r:id="rId21" o:title=""/>
          </v:shape>
          <o:OLEObject Type="Embed" ProgID="Equation.DSMT4" ShapeID="_x0000_i1031" DrawAspect="Content" ObjectID="_1549365339" r:id="rId22"/>
        </w:object>
      </w:r>
      <w:r>
        <w:t xml:space="preserve"> </w:t>
      </w:r>
    </w:p>
    <w:p w14:paraId="2DF671B4" w14:textId="77777777" w:rsidR="00760135" w:rsidRDefault="00760135" w:rsidP="00A40618">
      <w:pPr>
        <w:spacing w:after="0"/>
      </w:pPr>
      <w:r>
        <w:t>Cognitive Domain: Knowledge</w:t>
      </w:r>
    </w:p>
    <w:p w14:paraId="6274E360" w14:textId="77777777" w:rsidR="00A40618" w:rsidRDefault="00760135" w:rsidP="00A40618">
      <w:pPr>
        <w:spacing w:after="0"/>
      </w:pPr>
      <w:r>
        <w:t>Difficulty Level: Easy</w:t>
      </w:r>
    </w:p>
    <w:p w14:paraId="3943C3AD" w14:textId="77777777" w:rsidR="00A40618" w:rsidRDefault="00A40618" w:rsidP="00A40618">
      <w:pPr>
        <w:spacing w:after="0"/>
      </w:pPr>
    </w:p>
    <w:p w14:paraId="77B6899A" w14:textId="77777777" w:rsidR="00A40618" w:rsidRDefault="00A40618" w:rsidP="00A40618">
      <w:pPr>
        <w:spacing w:after="0"/>
      </w:pPr>
      <w:r>
        <w:t xml:space="preserve">9a. </w:t>
      </w:r>
    </w:p>
    <w:p w14:paraId="30C9DD45" w14:textId="77777777" w:rsidR="00A40618" w:rsidRDefault="00A40618" w:rsidP="00A40618">
      <w:pPr>
        <w:spacing w:after="0"/>
      </w:pPr>
      <w:r w:rsidRPr="009026F8">
        <w:rPr>
          <w:position w:val="-12"/>
        </w:rPr>
        <w:object w:dxaOrig="8700" w:dyaOrig="360" w14:anchorId="08937415">
          <v:shape id="_x0000_i1032" type="#_x0000_t75" style="width:435.75pt;height:18pt" o:ole="">
            <v:imagedata r:id="rId23" o:title=""/>
          </v:shape>
          <o:OLEObject Type="Embed" ProgID="Equation.DSMT4" ShapeID="_x0000_i1032" DrawAspect="Content" ObjectID="_1549365340" r:id="rId24"/>
        </w:object>
      </w:r>
    </w:p>
    <w:p w14:paraId="4B3A7183" w14:textId="77777777" w:rsidR="00A40618" w:rsidRDefault="00A40618" w:rsidP="00A40618">
      <w:pPr>
        <w:spacing w:after="0"/>
      </w:pPr>
      <w:r>
        <w:lastRenderedPageBreak/>
        <w:t xml:space="preserve">9b. </w:t>
      </w:r>
    </w:p>
    <w:p w14:paraId="1C219971" w14:textId="77777777" w:rsidR="00A40618" w:rsidRDefault="00A40618" w:rsidP="00A40618">
      <w:pPr>
        <w:spacing w:after="0"/>
      </w:pPr>
      <w:r w:rsidRPr="009026F8">
        <w:rPr>
          <w:position w:val="-12"/>
        </w:rPr>
        <w:object w:dxaOrig="8779" w:dyaOrig="360" w14:anchorId="1BD90606">
          <v:shape id="_x0000_i1033" type="#_x0000_t75" style="width:438.75pt;height:18pt" o:ole="">
            <v:imagedata r:id="rId25" o:title=""/>
          </v:shape>
          <o:OLEObject Type="Embed" ProgID="Equation.DSMT4" ShapeID="_x0000_i1033" DrawAspect="Content" ObjectID="_1549365341" r:id="rId26"/>
        </w:object>
      </w:r>
    </w:p>
    <w:p w14:paraId="50083846" w14:textId="77777777" w:rsidR="00760135" w:rsidRDefault="00760135" w:rsidP="00A40618">
      <w:pPr>
        <w:spacing w:after="0"/>
      </w:pPr>
      <w:r>
        <w:t>Cognitive Domain: Knowledge</w:t>
      </w:r>
    </w:p>
    <w:p w14:paraId="6663C66B" w14:textId="77777777" w:rsidR="00A40618" w:rsidRDefault="00760135" w:rsidP="00A40618">
      <w:pPr>
        <w:spacing w:after="0"/>
      </w:pPr>
      <w:r>
        <w:t>Difficulty Level: Easy</w:t>
      </w:r>
    </w:p>
    <w:p w14:paraId="1CBFF3C7" w14:textId="77777777" w:rsidR="00A40618" w:rsidRPr="00C9523E" w:rsidRDefault="00A40618" w:rsidP="00A40618">
      <w:pPr>
        <w:spacing w:after="0"/>
      </w:pPr>
    </w:p>
    <w:p w14:paraId="0AF7EB45" w14:textId="77777777" w:rsidR="00A40618" w:rsidRDefault="00A40618" w:rsidP="00A40618">
      <w:pPr>
        <w:spacing w:after="0"/>
      </w:pPr>
      <w:r>
        <w:t xml:space="preserve">10a. </w:t>
      </w:r>
    </w:p>
    <w:p w14:paraId="64095E9A" w14:textId="77777777" w:rsidR="00A40618" w:rsidRDefault="00A40618" w:rsidP="00A40618">
      <w:pPr>
        <w:spacing w:after="0"/>
      </w:pPr>
      <w:r w:rsidRPr="00371632">
        <w:rPr>
          <w:i/>
          <w:vertAlign w:val="subscript"/>
        </w:rPr>
        <w:t>ORIGINAL</w:t>
      </w:r>
      <w:r>
        <w:t xml:space="preserve"> = (80 × 60) + (120 × 20) + (100 × 30) + (120 × 20) + 80 × (120 + 50) + 120 × (50 + 40) + 300 × (50 × 20) + 150 × (30 + 40) + 200 × (30 + 70) + 220 × (30 + 20) + 80 × (70 + 30) + 270 × (50 + 60) + 80 × (20 + 20) + 120 × (50 + 30) + 120 × (40 + 60) = 162,000</w:t>
      </w:r>
    </w:p>
    <w:p w14:paraId="567F1E0C" w14:textId="77777777" w:rsidR="00A40618" w:rsidRDefault="00A40618" w:rsidP="00A40618">
      <w:pPr>
        <w:spacing w:after="0"/>
      </w:pPr>
      <w:r>
        <w:t xml:space="preserve">10b. An improved layout moves </w:t>
      </w:r>
      <w:r w:rsidR="00760135">
        <w:t xml:space="preserve">six </w:t>
      </w:r>
      <w:r>
        <w:t xml:space="preserve">(waiting area) to </w:t>
      </w:r>
      <w:r w:rsidR="00760135">
        <w:t>R</w:t>
      </w:r>
      <w:r>
        <w:t xml:space="preserve">oom 1, </w:t>
      </w:r>
      <w:r w:rsidR="00760135">
        <w:t xml:space="preserve">one </w:t>
      </w:r>
      <w:r>
        <w:t xml:space="preserve">(intake) to </w:t>
      </w:r>
      <w:r w:rsidR="00760135">
        <w:t>R</w:t>
      </w:r>
      <w:r>
        <w:t xml:space="preserve">oom 2, </w:t>
      </w:r>
      <w:r w:rsidR="00760135">
        <w:t xml:space="preserve">four </w:t>
      </w:r>
      <w:r>
        <w:t xml:space="preserve">(laboratory) to </w:t>
      </w:r>
      <w:r w:rsidR="00760135">
        <w:t>R</w:t>
      </w:r>
      <w:r>
        <w:t xml:space="preserve">oom 3, </w:t>
      </w:r>
      <w:r w:rsidR="00760135">
        <w:t xml:space="preserve">three </w:t>
      </w:r>
      <w:r>
        <w:t xml:space="preserve">(radiology) to </w:t>
      </w:r>
      <w:r w:rsidR="00760135">
        <w:t>R</w:t>
      </w:r>
      <w:r>
        <w:t xml:space="preserve">oom 4, </w:t>
      </w:r>
      <w:r w:rsidR="00760135">
        <w:t xml:space="preserve">two </w:t>
      </w:r>
      <w:r>
        <w:t xml:space="preserve">(exam room) to </w:t>
      </w:r>
      <w:r w:rsidR="00760135">
        <w:t>R</w:t>
      </w:r>
      <w:r>
        <w:t xml:space="preserve">oom 5, and </w:t>
      </w:r>
      <w:r w:rsidR="00760135">
        <w:t xml:space="preserve">five </w:t>
      </w:r>
      <w:r>
        <w:t xml:space="preserve">(gynecology) to </w:t>
      </w:r>
      <w:r w:rsidR="00760135">
        <w:t>R</w:t>
      </w:r>
      <w:r>
        <w:t>oom 6. The trip</w:t>
      </w:r>
      <w:r w:rsidR="00760135">
        <w:t>’</w:t>
      </w:r>
      <w:r>
        <w:t>s distance score is reduced to 131,800.</w:t>
      </w:r>
    </w:p>
    <w:p w14:paraId="65B0A5F9" w14:textId="77777777" w:rsidR="00A40618" w:rsidRDefault="00A40618" w:rsidP="00A40618">
      <w:pPr>
        <w:spacing w:after="0"/>
      </w:pPr>
      <w:r>
        <w:rPr>
          <w:i/>
          <w:vertAlign w:val="subscript"/>
        </w:rPr>
        <w:t xml:space="preserve">IMPROVED </w:t>
      </w:r>
      <w:r>
        <w:t>= 80 × (50 + 120) + 120 × (30 + 50) + 100 × (60 + 50) + 120 × (70 + 30) + 80 × (60 + 40) + 120 × (30) + 300 × 20 + 150 × 60 + 200 × 20 + 220 × (20 + 30) + 80 × (20 + 50) + 270 × (20 + 20) + 80 × (50 + 40) + 120 × (70 + 30) + 120 × (30 + 40) = 131,800</w:t>
      </w:r>
    </w:p>
    <w:p w14:paraId="44DC25B6" w14:textId="77777777" w:rsidR="00760135" w:rsidRDefault="00760135" w:rsidP="00A40618">
      <w:pPr>
        <w:spacing w:after="0"/>
      </w:pPr>
      <w:r>
        <w:t>Cognitive Domain: Analysis</w:t>
      </w:r>
    </w:p>
    <w:p w14:paraId="4C9F924E" w14:textId="77777777" w:rsidR="00A40618" w:rsidRDefault="00760135" w:rsidP="00A40618">
      <w:pPr>
        <w:spacing w:after="0"/>
      </w:pPr>
      <w:r>
        <w:t>Difficulty Level: Medium</w:t>
      </w:r>
    </w:p>
    <w:p w14:paraId="20BC965A" w14:textId="77777777" w:rsidR="00A40618" w:rsidRPr="00C9523E" w:rsidRDefault="00A40618" w:rsidP="00A40618">
      <w:pPr>
        <w:spacing w:after="0"/>
      </w:pPr>
    </w:p>
    <w:p w14:paraId="7DE0B044" w14:textId="77777777" w:rsidR="00A40618" w:rsidRDefault="00A40618" w:rsidP="00A40618">
      <w:pPr>
        <w:spacing w:after="0"/>
      </w:pPr>
      <w:r>
        <w:t xml:space="preserve">11. The current layout requires 41,970 feet of travel. An improved layout, which keeps </w:t>
      </w:r>
      <w:r w:rsidR="00760135">
        <w:t>D</w:t>
      </w:r>
      <w:r>
        <w:t xml:space="preserve">epartment 1 in </w:t>
      </w:r>
      <w:r w:rsidR="00760135">
        <w:t>R</w:t>
      </w:r>
      <w:r>
        <w:t xml:space="preserve">oom 1 but moves </w:t>
      </w:r>
      <w:r w:rsidR="00760135">
        <w:t>D</w:t>
      </w:r>
      <w:r>
        <w:t xml:space="preserve">epartment 4 to </w:t>
      </w:r>
      <w:r w:rsidR="00760135">
        <w:t>R</w:t>
      </w:r>
      <w:r>
        <w:t xml:space="preserve">oom 2, </w:t>
      </w:r>
      <w:r w:rsidR="00760135">
        <w:t>D</w:t>
      </w:r>
      <w:r>
        <w:t xml:space="preserve">epartment 6 to </w:t>
      </w:r>
      <w:r w:rsidR="00760135">
        <w:t>R</w:t>
      </w:r>
      <w:r>
        <w:t xml:space="preserve">oom 3, </w:t>
      </w:r>
      <w:r w:rsidR="00760135">
        <w:t>D</w:t>
      </w:r>
      <w:r>
        <w:t xml:space="preserve">epartment 2 to </w:t>
      </w:r>
      <w:r w:rsidR="00760135">
        <w:t>R</w:t>
      </w:r>
      <w:r>
        <w:t xml:space="preserve">oom 4, </w:t>
      </w:r>
      <w:r w:rsidR="00760135">
        <w:t>D</w:t>
      </w:r>
      <w:r>
        <w:t xml:space="preserve">epartment 3 to </w:t>
      </w:r>
      <w:r w:rsidR="00760135">
        <w:t>R</w:t>
      </w:r>
      <w:r>
        <w:t xml:space="preserve">oom 5, and </w:t>
      </w:r>
      <w:r w:rsidR="00760135">
        <w:t>D</w:t>
      </w:r>
      <w:r>
        <w:t xml:space="preserve">epartment 5 to </w:t>
      </w:r>
      <w:r w:rsidR="00760135">
        <w:t>R</w:t>
      </w:r>
      <w:r>
        <w:t>oom 6, has only 34,830 feet of travel.</w:t>
      </w:r>
    </w:p>
    <w:p w14:paraId="2FD71C09" w14:textId="77777777" w:rsidR="00A40618" w:rsidRDefault="00A40618" w:rsidP="00A40618">
      <w:pPr>
        <w:spacing w:after="0"/>
      </w:pPr>
      <w:r w:rsidRPr="00181C22">
        <w:rPr>
          <w:i/>
        </w:rPr>
        <w:t>Distance</w:t>
      </w:r>
      <w:r w:rsidRPr="00181C22">
        <w:rPr>
          <w:i/>
          <w:sz w:val="20"/>
          <w:vertAlign w:val="subscript"/>
        </w:rPr>
        <w:t>IMPROVED</w:t>
      </w:r>
      <w:r>
        <w:t xml:space="preserve"> = 70 × 30 + 58 × 60 + 20 × 90 + 30 × 120 + 15 × 150 + 55 × 30 + 27 × 60 + 46 × 90 +20 × 120 + 47 × 30 + 18 × 60 + 40 × 90 + 100 × 30 + 33 × 60 + 24 × 30 = 34,830</w:t>
      </w:r>
    </w:p>
    <w:p w14:paraId="6A5B5E82" w14:textId="77777777" w:rsidR="00760135" w:rsidRDefault="00760135" w:rsidP="00A40618">
      <w:pPr>
        <w:spacing w:after="0"/>
      </w:pPr>
      <w:r>
        <w:t>Cognitive Domain: Knowledge</w:t>
      </w:r>
    </w:p>
    <w:p w14:paraId="4E4587E1" w14:textId="77777777" w:rsidR="00A40618" w:rsidRDefault="00760135" w:rsidP="00A40618">
      <w:pPr>
        <w:spacing w:after="0"/>
      </w:pPr>
      <w:r>
        <w:t>Difficulty Level: Easy</w:t>
      </w:r>
    </w:p>
    <w:p w14:paraId="5C7A96BB" w14:textId="77777777" w:rsidR="00A40618" w:rsidRPr="0045320B" w:rsidRDefault="00A40618" w:rsidP="00A40618">
      <w:pPr>
        <w:spacing w:after="0"/>
      </w:pPr>
    </w:p>
    <w:tbl>
      <w:tblPr>
        <w:tblStyle w:val="TableGrid"/>
        <w:tblpPr w:leftFromText="180" w:rightFromText="180" w:vertAnchor="text" w:horzAnchor="page" w:tblpX="2938" w:tblpY="164"/>
        <w:tblW w:w="5231" w:type="dxa"/>
        <w:tblLook w:val="04A0" w:firstRow="1" w:lastRow="0" w:firstColumn="1" w:lastColumn="0" w:noHBand="0" w:noVBand="1"/>
      </w:tblPr>
      <w:tblGrid>
        <w:gridCol w:w="1710"/>
        <w:gridCol w:w="1654"/>
        <w:gridCol w:w="1867"/>
      </w:tblGrid>
      <w:tr w:rsidR="00760135" w14:paraId="2CEC10BF" w14:textId="77777777" w:rsidTr="00E2013A">
        <w:tc>
          <w:tcPr>
            <w:tcW w:w="1710" w:type="dxa"/>
          </w:tcPr>
          <w:p w14:paraId="65F57586" w14:textId="77777777" w:rsidR="00760135" w:rsidRDefault="00760135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9</w:t>
            </w:r>
          </w:p>
        </w:tc>
        <w:tc>
          <w:tcPr>
            <w:tcW w:w="1654" w:type="dxa"/>
          </w:tcPr>
          <w:p w14:paraId="14AA7D9C" w14:textId="77777777" w:rsidR="00760135" w:rsidRDefault="00760135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6</w:t>
            </w:r>
          </w:p>
        </w:tc>
        <w:tc>
          <w:tcPr>
            <w:tcW w:w="1867" w:type="dxa"/>
          </w:tcPr>
          <w:p w14:paraId="6BA17AAC" w14:textId="77777777" w:rsidR="00760135" w:rsidRDefault="00760135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7</w:t>
            </w:r>
          </w:p>
        </w:tc>
      </w:tr>
      <w:tr w:rsidR="00760135" w14:paraId="7DB66979" w14:textId="77777777" w:rsidTr="00E2013A">
        <w:tc>
          <w:tcPr>
            <w:tcW w:w="1710" w:type="dxa"/>
          </w:tcPr>
          <w:p w14:paraId="774B3764" w14:textId="77777777" w:rsidR="00760135" w:rsidRDefault="00760135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3</w:t>
            </w:r>
          </w:p>
        </w:tc>
        <w:tc>
          <w:tcPr>
            <w:tcW w:w="1654" w:type="dxa"/>
          </w:tcPr>
          <w:p w14:paraId="1B98E686" w14:textId="77777777" w:rsidR="00760135" w:rsidRDefault="00760135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5</w:t>
            </w:r>
          </w:p>
        </w:tc>
        <w:tc>
          <w:tcPr>
            <w:tcW w:w="1867" w:type="dxa"/>
          </w:tcPr>
          <w:p w14:paraId="53D06B6F" w14:textId="77777777" w:rsidR="00760135" w:rsidRDefault="00760135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8</w:t>
            </w:r>
          </w:p>
        </w:tc>
      </w:tr>
      <w:tr w:rsidR="00760135" w14:paraId="6B69BB5A" w14:textId="77777777" w:rsidTr="00E2013A">
        <w:tc>
          <w:tcPr>
            <w:tcW w:w="1710" w:type="dxa"/>
          </w:tcPr>
          <w:p w14:paraId="59F9333A" w14:textId="77777777" w:rsidR="00760135" w:rsidRDefault="00760135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4</w:t>
            </w:r>
          </w:p>
        </w:tc>
        <w:tc>
          <w:tcPr>
            <w:tcW w:w="1654" w:type="dxa"/>
          </w:tcPr>
          <w:p w14:paraId="482F240B" w14:textId="77777777" w:rsidR="00760135" w:rsidRDefault="00760135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1</w:t>
            </w:r>
          </w:p>
        </w:tc>
        <w:tc>
          <w:tcPr>
            <w:tcW w:w="1867" w:type="dxa"/>
          </w:tcPr>
          <w:p w14:paraId="53868A05" w14:textId="77777777" w:rsidR="00760135" w:rsidRDefault="00760135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2</w:t>
            </w:r>
          </w:p>
        </w:tc>
      </w:tr>
    </w:tbl>
    <w:p w14:paraId="52456E38" w14:textId="77777777" w:rsidR="00A40618" w:rsidRDefault="00A40618" w:rsidP="00A40618">
      <w:pPr>
        <w:spacing w:after="0"/>
      </w:pPr>
      <w:r>
        <w:t xml:space="preserve">12. </w:t>
      </w:r>
    </w:p>
    <w:p w14:paraId="4CA2445E" w14:textId="77777777" w:rsidR="001F50A5" w:rsidRDefault="00760135" w:rsidP="00A40618">
      <w:pPr>
        <w:spacing w:after="0"/>
      </w:pPr>
      <w:r>
        <w:t>Cognitive Domain: Analysis</w:t>
      </w:r>
    </w:p>
    <w:p w14:paraId="0825A4D1" w14:textId="77777777" w:rsidR="00A40618" w:rsidRDefault="00760135" w:rsidP="00A40618">
      <w:pPr>
        <w:spacing w:after="0"/>
      </w:pPr>
      <w:r>
        <w:t>Difficulty Level: Medium</w:t>
      </w:r>
    </w:p>
    <w:p w14:paraId="27309129" w14:textId="77777777" w:rsidR="00A40618" w:rsidRDefault="00A40618" w:rsidP="00A40618">
      <w:pPr>
        <w:spacing w:after="0"/>
      </w:pPr>
    </w:p>
    <w:p w14:paraId="0D3DA452" w14:textId="77777777" w:rsidR="00A40618" w:rsidRDefault="00A40618" w:rsidP="00A40618">
      <w:pPr>
        <w:spacing w:after="0"/>
      </w:pPr>
      <w:r>
        <w:t>13.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363"/>
        <w:gridCol w:w="1004"/>
        <w:gridCol w:w="918"/>
        <w:gridCol w:w="952"/>
        <w:gridCol w:w="1190"/>
        <w:gridCol w:w="1085"/>
      </w:tblGrid>
      <w:tr w:rsidR="007500D9" w:rsidRPr="007742F1" w14:paraId="2512DDBB" w14:textId="77777777" w:rsidTr="00E2013A">
        <w:trPr>
          <w:trHeight w:val="345"/>
        </w:trPr>
        <w:tc>
          <w:tcPr>
            <w:tcW w:w="2118" w:type="dxa"/>
            <w:vMerge w:val="restart"/>
          </w:tcPr>
          <w:p w14:paraId="10D589C6" w14:textId="77777777" w:rsidR="00A40618" w:rsidRPr="00E2013A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14:paraId="6B133C4E" w14:textId="77777777" w:rsidR="00A40618" w:rsidRPr="00E2013A" w:rsidRDefault="001D0596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2013A">
              <w:rPr>
                <w:i/>
                <w:szCs w:val="24"/>
              </w:rPr>
              <w:t>FROM/TO</w:t>
            </w:r>
          </w:p>
        </w:tc>
        <w:tc>
          <w:tcPr>
            <w:tcW w:w="6512" w:type="dxa"/>
            <w:gridSpan w:val="6"/>
          </w:tcPr>
          <w:p w14:paraId="5BFD7232" w14:textId="77777777" w:rsidR="00A40618" w:rsidRPr="00E2013A" w:rsidRDefault="001D0596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2013A">
              <w:rPr>
                <w:i/>
                <w:szCs w:val="24"/>
              </w:rPr>
              <w:t>Customer Movements</w:t>
            </w:r>
          </w:p>
        </w:tc>
      </w:tr>
      <w:tr w:rsidR="007500D9" w:rsidRPr="007742F1" w14:paraId="6AB2BF30" w14:textId="77777777" w:rsidTr="00E2013A">
        <w:trPr>
          <w:trHeight w:val="345"/>
        </w:trPr>
        <w:tc>
          <w:tcPr>
            <w:tcW w:w="2118" w:type="dxa"/>
            <w:vMerge/>
          </w:tcPr>
          <w:p w14:paraId="5FD1022F" w14:textId="77777777" w:rsidR="00A40618" w:rsidRPr="00E2013A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363" w:type="dxa"/>
          </w:tcPr>
          <w:p w14:paraId="704DA834" w14:textId="77777777" w:rsidR="00A40618" w:rsidRPr="00E2013A" w:rsidRDefault="001D0596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2013A">
              <w:rPr>
                <w:i/>
                <w:szCs w:val="24"/>
              </w:rPr>
              <w:t xml:space="preserve">Electronics </w:t>
            </w:r>
          </w:p>
        </w:tc>
        <w:tc>
          <w:tcPr>
            <w:tcW w:w="1004" w:type="dxa"/>
          </w:tcPr>
          <w:p w14:paraId="6E3AB8A4" w14:textId="77777777" w:rsidR="00A40618" w:rsidRPr="00E2013A" w:rsidRDefault="001D0596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2013A">
              <w:rPr>
                <w:i/>
                <w:szCs w:val="24"/>
              </w:rPr>
              <w:t xml:space="preserve">Men’s </w:t>
            </w:r>
          </w:p>
        </w:tc>
        <w:tc>
          <w:tcPr>
            <w:tcW w:w="918" w:type="dxa"/>
          </w:tcPr>
          <w:p w14:paraId="5DCA5F31" w14:textId="77777777" w:rsidR="00A40618" w:rsidRPr="00E2013A" w:rsidRDefault="001D0596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2013A">
              <w:rPr>
                <w:i/>
                <w:szCs w:val="24"/>
              </w:rPr>
              <w:t>Boys</w:t>
            </w:r>
          </w:p>
        </w:tc>
        <w:tc>
          <w:tcPr>
            <w:tcW w:w="952" w:type="dxa"/>
          </w:tcPr>
          <w:p w14:paraId="37B2BF21" w14:textId="77777777" w:rsidR="00A40618" w:rsidRPr="00E2013A" w:rsidRDefault="001D0596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2013A">
              <w:rPr>
                <w:i/>
                <w:szCs w:val="24"/>
              </w:rPr>
              <w:t>Girls</w:t>
            </w:r>
          </w:p>
        </w:tc>
        <w:tc>
          <w:tcPr>
            <w:tcW w:w="1190" w:type="dxa"/>
          </w:tcPr>
          <w:p w14:paraId="5F5B3725" w14:textId="77777777" w:rsidR="00A40618" w:rsidRPr="00E2013A" w:rsidRDefault="001D0596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2013A">
              <w:rPr>
                <w:i/>
                <w:szCs w:val="24"/>
              </w:rPr>
              <w:t xml:space="preserve">Women’s </w:t>
            </w:r>
          </w:p>
        </w:tc>
        <w:tc>
          <w:tcPr>
            <w:tcW w:w="1085" w:type="dxa"/>
          </w:tcPr>
          <w:p w14:paraId="495F5E55" w14:textId="77777777" w:rsidR="00A40618" w:rsidRPr="00E2013A" w:rsidRDefault="001D0596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2013A">
              <w:rPr>
                <w:i/>
                <w:szCs w:val="24"/>
              </w:rPr>
              <w:t>Infants</w:t>
            </w:r>
          </w:p>
        </w:tc>
      </w:tr>
      <w:tr w:rsidR="007500D9" w:rsidRPr="007742F1" w14:paraId="5FA05378" w14:textId="77777777" w:rsidTr="00E2013A">
        <w:tc>
          <w:tcPr>
            <w:tcW w:w="2118" w:type="dxa"/>
          </w:tcPr>
          <w:p w14:paraId="665D8C3F" w14:textId="77777777" w:rsidR="00A40618" w:rsidRPr="00E2013A" w:rsidRDefault="001D0596" w:rsidP="00760135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 w:rsidRPr="00E2013A">
              <w:rPr>
                <w:szCs w:val="24"/>
              </w:rPr>
              <w:t xml:space="preserve">Electronics </w:t>
            </w:r>
          </w:p>
        </w:tc>
        <w:tc>
          <w:tcPr>
            <w:tcW w:w="1363" w:type="dxa"/>
          </w:tcPr>
          <w:p w14:paraId="2DDA37BC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5320B">
              <w:rPr>
                <w:rFonts w:ascii="Times New Roman" w:hAnsi="Times New Roman" w:cs="Times New Roman"/>
                <w:szCs w:val="24"/>
              </w:rPr>
              <w:t>__</w:t>
            </w:r>
          </w:p>
        </w:tc>
        <w:tc>
          <w:tcPr>
            <w:tcW w:w="1004" w:type="dxa"/>
          </w:tcPr>
          <w:p w14:paraId="279901E3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918" w:type="dxa"/>
          </w:tcPr>
          <w:p w14:paraId="33EA2C18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52" w:type="dxa"/>
          </w:tcPr>
          <w:p w14:paraId="39AA6B43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14:paraId="59E1BB4F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5" w:type="dxa"/>
          </w:tcPr>
          <w:p w14:paraId="43DBBAF6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500D9" w:rsidRPr="007742F1" w14:paraId="3E62586E" w14:textId="77777777" w:rsidTr="00E2013A">
        <w:tc>
          <w:tcPr>
            <w:tcW w:w="2118" w:type="dxa"/>
          </w:tcPr>
          <w:p w14:paraId="24AF1636" w14:textId="77777777" w:rsidR="00A40618" w:rsidRPr="00E2013A" w:rsidRDefault="001D0596" w:rsidP="00760135">
            <w:pPr>
              <w:rPr>
                <w:rFonts w:ascii="Times New Roman" w:hAnsi="Times New Roman" w:cs="Times New Roman"/>
              </w:rPr>
            </w:pPr>
            <w:r w:rsidRPr="00E2013A">
              <w:t xml:space="preserve">Men’s </w:t>
            </w:r>
          </w:p>
        </w:tc>
        <w:tc>
          <w:tcPr>
            <w:tcW w:w="1363" w:type="dxa"/>
          </w:tcPr>
          <w:p w14:paraId="6BF3D381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1004" w:type="dxa"/>
          </w:tcPr>
          <w:p w14:paraId="0405FD6B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5320B">
              <w:rPr>
                <w:rFonts w:ascii="Times New Roman" w:hAnsi="Times New Roman" w:cs="Times New Roman"/>
                <w:szCs w:val="24"/>
              </w:rPr>
              <w:t>__</w:t>
            </w:r>
          </w:p>
        </w:tc>
        <w:tc>
          <w:tcPr>
            <w:tcW w:w="918" w:type="dxa"/>
          </w:tcPr>
          <w:p w14:paraId="74D7A797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52" w:type="dxa"/>
          </w:tcPr>
          <w:p w14:paraId="10455521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190" w:type="dxa"/>
          </w:tcPr>
          <w:p w14:paraId="4EDF7D79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5" w:type="dxa"/>
          </w:tcPr>
          <w:p w14:paraId="6EDD646B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500D9" w:rsidRPr="007742F1" w14:paraId="23E3A498" w14:textId="77777777" w:rsidTr="00E2013A">
        <w:tc>
          <w:tcPr>
            <w:tcW w:w="2118" w:type="dxa"/>
          </w:tcPr>
          <w:p w14:paraId="5DE73BAA" w14:textId="77777777" w:rsidR="00A40618" w:rsidRPr="00E2013A" w:rsidRDefault="001D0596" w:rsidP="00760135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 w:rsidRPr="00E2013A">
              <w:rPr>
                <w:szCs w:val="24"/>
              </w:rPr>
              <w:t xml:space="preserve">Boys </w:t>
            </w:r>
          </w:p>
        </w:tc>
        <w:tc>
          <w:tcPr>
            <w:tcW w:w="1363" w:type="dxa"/>
          </w:tcPr>
          <w:p w14:paraId="0AE8E272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1004" w:type="dxa"/>
          </w:tcPr>
          <w:p w14:paraId="2343E24B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18" w:type="dxa"/>
          </w:tcPr>
          <w:p w14:paraId="7E4D1788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5320B">
              <w:rPr>
                <w:rFonts w:ascii="Times New Roman" w:hAnsi="Times New Roman" w:cs="Times New Roman"/>
                <w:szCs w:val="24"/>
              </w:rPr>
              <w:t>__</w:t>
            </w:r>
          </w:p>
        </w:tc>
        <w:tc>
          <w:tcPr>
            <w:tcW w:w="952" w:type="dxa"/>
          </w:tcPr>
          <w:p w14:paraId="6E8CB6C3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1190" w:type="dxa"/>
          </w:tcPr>
          <w:p w14:paraId="274C4882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5" w:type="dxa"/>
          </w:tcPr>
          <w:p w14:paraId="34866BD5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500D9" w:rsidRPr="007742F1" w14:paraId="0371EEDB" w14:textId="77777777" w:rsidTr="00E2013A">
        <w:tc>
          <w:tcPr>
            <w:tcW w:w="2118" w:type="dxa"/>
          </w:tcPr>
          <w:p w14:paraId="6F2E295E" w14:textId="77777777" w:rsidR="00A40618" w:rsidRPr="00E2013A" w:rsidRDefault="001D0596" w:rsidP="00760135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 w:rsidRPr="00E2013A">
              <w:rPr>
                <w:szCs w:val="24"/>
              </w:rPr>
              <w:t>Girls</w:t>
            </w:r>
          </w:p>
        </w:tc>
        <w:tc>
          <w:tcPr>
            <w:tcW w:w="1363" w:type="dxa"/>
          </w:tcPr>
          <w:p w14:paraId="58F5E64B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004" w:type="dxa"/>
          </w:tcPr>
          <w:p w14:paraId="6C90C1DB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18" w:type="dxa"/>
          </w:tcPr>
          <w:p w14:paraId="0869DD02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52" w:type="dxa"/>
          </w:tcPr>
          <w:p w14:paraId="60503F4F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5320B">
              <w:rPr>
                <w:rFonts w:ascii="Times New Roman" w:hAnsi="Times New Roman" w:cs="Times New Roman"/>
                <w:szCs w:val="24"/>
              </w:rPr>
              <w:t>__</w:t>
            </w:r>
          </w:p>
        </w:tc>
        <w:tc>
          <w:tcPr>
            <w:tcW w:w="1190" w:type="dxa"/>
          </w:tcPr>
          <w:p w14:paraId="0199B2A3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1085" w:type="dxa"/>
          </w:tcPr>
          <w:p w14:paraId="0066D123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500D9" w:rsidRPr="007742F1" w14:paraId="208493DD" w14:textId="77777777" w:rsidTr="00E2013A">
        <w:tc>
          <w:tcPr>
            <w:tcW w:w="2118" w:type="dxa"/>
          </w:tcPr>
          <w:p w14:paraId="44E4FCF1" w14:textId="77777777" w:rsidR="00A40618" w:rsidRPr="00E2013A" w:rsidRDefault="001D0596" w:rsidP="00760135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 w:rsidRPr="00E2013A">
              <w:rPr>
                <w:szCs w:val="24"/>
              </w:rPr>
              <w:t>Women’s</w:t>
            </w:r>
          </w:p>
        </w:tc>
        <w:tc>
          <w:tcPr>
            <w:tcW w:w="1363" w:type="dxa"/>
          </w:tcPr>
          <w:p w14:paraId="1FC89286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004" w:type="dxa"/>
          </w:tcPr>
          <w:p w14:paraId="6CA9DCDE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918" w:type="dxa"/>
          </w:tcPr>
          <w:p w14:paraId="4B8B27B6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952" w:type="dxa"/>
          </w:tcPr>
          <w:p w14:paraId="347F3CB9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1190" w:type="dxa"/>
          </w:tcPr>
          <w:p w14:paraId="10494340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5320B">
              <w:rPr>
                <w:rFonts w:ascii="Times New Roman" w:hAnsi="Times New Roman" w:cs="Times New Roman"/>
                <w:szCs w:val="24"/>
              </w:rPr>
              <w:t>__</w:t>
            </w:r>
          </w:p>
        </w:tc>
        <w:tc>
          <w:tcPr>
            <w:tcW w:w="1085" w:type="dxa"/>
          </w:tcPr>
          <w:p w14:paraId="65A5B102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</w:tr>
      <w:tr w:rsidR="007500D9" w:rsidRPr="007742F1" w14:paraId="51F2F73E" w14:textId="77777777" w:rsidTr="00E2013A">
        <w:tc>
          <w:tcPr>
            <w:tcW w:w="2118" w:type="dxa"/>
          </w:tcPr>
          <w:p w14:paraId="19293B9C" w14:textId="77777777" w:rsidR="00A40618" w:rsidRPr="00E2013A" w:rsidRDefault="001D0596" w:rsidP="00760135">
            <w:pPr>
              <w:pStyle w:val="ListParagraph"/>
              <w:ind w:left="0"/>
              <w:rPr>
                <w:rFonts w:ascii="Times New Roman" w:hAnsi="Times New Roman" w:cs="Times New Roman"/>
                <w:szCs w:val="24"/>
              </w:rPr>
            </w:pPr>
            <w:r w:rsidRPr="00E2013A">
              <w:rPr>
                <w:szCs w:val="24"/>
              </w:rPr>
              <w:t>Infants</w:t>
            </w:r>
          </w:p>
        </w:tc>
        <w:tc>
          <w:tcPr>
            <w:tcW w:w="1363" w:type="dxa"/>
          </w:tcPr>
          <w:p w14:paraId="5DE09D99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04" w:type="dxa"/>
          </w:tcPr>
          <w:p w14:paraId="0D0ACCD4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18" w:type="dxa"/>
          </w:tcPr>
          <w:p w14:paraId="7260971C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52" w:type="dxa"/>
          </w:tcPr>
          <w:p w14:paraId="7E9212EA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14:paraId="44ECA40D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1085" w:type="dxa"/>
          </w:tcPr>
          <w:p w14:paraId="455E691A" w14:textId="77777777" w:rsidR="00A40618" w:rsidRPr="0045320B" w:rsidRDefault="00A40618" w:rsidP="007601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5320B">
              <w:rPr>
                <w:rFonts w:ascii="Times New Roman" w:hAnsi="Times New Roman" w:cs="Times New Roman"/>
                <w:szCs w:val="24"/>
              </w:rPr>
              <w:t>__</w:t>
            </w:r>
          </w:p>
        </w:tc>
      </w:tr>
    </w:tbl>
    <w:p w14:paraId="7103D578" w14:textId="77777777" w:rsidR="00760135" w:rsidRDefault="00760135" w:rsidP="00A40618">
      <w:pPr>
        <w:spacing w:after="0"/>
      </w:pPr>
      <w:r>
        <w:t>Cognitive Domain: Analysis</w:t>
      </w:r>
    </w:p>
    <w:p w14:paraId="3B215587" w14:textId="77777777" w:rsidR="00A40618" w:rsidRDefault="00760135" w:rsidP="00A40618">
      <w:pPr>
        <w:spacing w:after="0"/>
      </w:pPr>
      <w:r>
        <w:lastRenderedPageBreak/>
        <w:t>Difficulty Level: Medium</w:t>
      </w:r>
    </w:p>
    <w:p w14:paraId="08DAFC7B" w14:textId="77777777" w:rsidR="00A40618" w:rsidRDefault="00A40618" w:rsidP="00A40618">
      <w:pPr>
        <w:spacing w:after="0"/>
      </w:pPr>
    </w:p>
    <w:p w14:paraId="5414A564" w14:textId="77777777" w:rsidR="00A40618" w:rsidRDefault="00A40618" w:rsidP="00A40618">
      <w:pPr>
        <w:spacing w:after="0"/>
      </w:pPr>
      <w:r>
        <w:t xml:space="preserve">14a. </w:t>
      </w:r>
    </w:p>
    <w:p w14:paraId="3719DBB3" w14:textId="77777777" w:rsidR="00A40618" w:rsidRDefault="00A40618" w:rsidP="00A40618">
      <w:pPr>
        <w:spacing w:after="0"/>
      </w:pPr>
      <w:r w:rsidRPr="00D93A9F">
        <w:rPr>
          <w:position w:val="-24"/>
        </w:rPr>
        <w:object w:dxaOrig="4040" w:dyaOrig="620" w14:anchorId="6FC8D717">
          <v:shape id="_x0000_i1034" type="#_x0000_t75" style="width:202.5pt;height:30.75pt" o:ole="">
            <v:imagedata r:id="rId27" o:title=""/>
          </v:shape>
          <o:OLEObject Type="Embed" ProgID="Equation.DSMT4" ShapeID="_x0000_i1034" DrawAspect="Content" ObjectID="_1549365342" r:id="rId28"/>
        </w:object>
      </w:r>
      <w:r>
        <w:t xml:space="preserve"> </w:t>
      </w:r>
    </w:p>
    <w:p w14:paraId="760E2ADB" w14:textId="77777777" w:rsidR="00A40618" w:rsidRDefault="00A40618" w:rsidP="00A40618">
      <w:pPr>
        <w:spacing w:after="0"/>
      </w:pPr>
      <w:r>
        <w:t xml:space="preserve">14b. </w:t>
      </w:r>
    </w:p>
    <w:p w14:paraId="188F02AE" w14:textId="77777777" w:rsidR="00A40618" w:rsidRDefault="00A40618" w:rsidP="00A40618">
      <w:pPr>
        <w:spacing w:after="0"/>
      </w:pPr>
      <w:r w:rsidRPr="00D93A9F">
        <w:rPr>
          <w:position w:val="-24"/>
        </w:rPr>
        <w:object w:dxaOrig="6080" w:dyaOrig="620" w14:anchorId="06F06F11">
          <v:shape id="_x0000_i1035" type="#_x0000_t75" style="width:303.75pt;height:30.75pt" o:ole="">
            <v:imagedata r:id="rId29" o:title=""/>
          </v:shape>
          <o:OLEObject Type="Embed" ProgID="Equation.DSMT4" ShapeID="_x0000_i1035" DrawAspect="Content" ObjectID="_1549365343" r:id="rId30"/>
        </w:object>
      </w:r>
      <w:r>
        <w:t xml:space="preserve"> </w:t>
      </w:r>
    </w:p>
    <w:p w14:paraId="41668F13" w14:textId="77777777" w:rsidR="00A40618" w:rsidRDefault="00A40618" w:rsidP="00A40618">
      <w:pPr>
        <w:spacing w:after="0"/>
      </w:pPr>
      <w:r>
        <w:t xml:space="preserve">14c. </w:t>
      </w:r>
    </w:p>
    <w:p w14:paraId="168B98C8" w14:textId="77777777" w:rsidR="00A40618" w:rsidRDefault="00A40618" w:rsidP="00A40618">
      <w:pPr>
        <w:spacing w:after="0"/>
      </w:pPr>
      <w:r w:rsidRPr="00D93A9F">
        <w:rPr>
          <w:position w:val="-24"/>
        </w:rPr>
        <w:object w:dxaOrig="4040" w:dyaOrig="620" w14:anchorId="50E18D42">
          <v:shape id="_x0000_i1036" type="#_x0000_t75" style="width:202.5pt;height:30.75pt" o:ole="">
            <v:imagedata r:id="rId31" o:title=""/>
          </v:shape>
          <o:OLEObject Type="Embed" ProgID="Equation.DSMT4" ShapeID="_x0000_i1036" DrawAspect="Content" ObjectID="_1549365344" r:id="rId32"/>
        </w:object>
      </w:r>
    </w:p>
    <w:p w14:paraId="0470F213" w14:textId="77777777" w:rsidR="00760135" w:rsidRDefault="00760135" w:rsidP="00A40618">
      <w:pPr>
        <w:spacing w:after="0"/>
      </w:pPr>
      <w:r>
        <w:t>Cognitive Domain: Knowledge</w:t>
      </w:r>
    </w:p>
    <w:p w14:paraId="7C0365F7" w14:textId="77777777" w:rsidR="00A40618" w:rsidRDefault="00760135" w:rsidP="00A40618">
      <w:pPr>
        <w:spacing w:after="0"/>
      </w:pPr>
      <w:r>
        <w:t>Difficulty Level: Easy</w:t>
      </w:r>
    </w:p>
    <w:p w14:paraId="296BB53C" w14:textId="77777777" w:rsidR="00A40618" w:rsidRPr="00C9523E" w:rsidRDefault="00A40618" w:rsidP="00A40618">
      <w:pPr>
        <w:spacing w:after="0"/>
      </w:pPr>
    </w:p>
    <w:p w14:paraId="2414860E" w14:textId="77777777" w:rsidR="00A40618" w:rsidRDefault="00A40618" w:rsidP="00A40618">
      <w:pPr>
        <w:spacing w:after="0"/>
      </w:pPr>
      <w:r>
        <w:t>15a. Cycle time is 9 minutes</w:t>
      </w:r>
      <w:r w:rsidR="00760135">
        <w:t>.</w:t>
      </w:r>
    </w:p>
    <w:p w14:paraId="426796F6" w14:textId="77777777" w:rsidR="00A40618" w:rsidRDefault="00A40618" w:rsidP="00A40618">
      <w:pPr>
        <w:spacing w:after="0"/>
      </w:pPr>
      <w:r w:rsidRPr="00FD77BD">
        <w:t>A</w:t>
      </w:r>
      <w:r w:rsidR="00760135">
        <w:t xml:space="preserve"> </w:t>
      </w:r>
      <w:r w:rsidRPr="00FD77BD">
        <w:t>=</w:t>
      </w:r>
      <w:r w:rsidR="00760135">
        <w:t xml:space="preserve"> </w:t>
      </w:r>
      <w:r w:rsidRPr="00FD77BD">
        <w:t>8; B</w:t>
      </w:r>
      <w:r w:rsidR="00760135">
        <w:t xml:space="preserve"> </w:t>
      </w:r>
      <w:r w:rsidRPr="00FD77BD">
        <w:t>=</w:t>
      </w:r>
      <w:r w:rsidR="00760135">
        <w:t xml:space="preserve"> </w:t>
      </w:r>
      <w:r w:rsidRPr="00FD77BD">
        <w:t>5; D</w:t>
      </w:r>
      <w:r w:rsidR="00760135">
        <w:t xml:space="preserve"> </w:t>
      </w:r>
      <w:r w:rsidRPr="00FD77BD">
        <w:t>=</w:t>
      </w:r>
      <w:r w:rsidR="00760135">
        <w:t xml:space="preserve"> </w:t>
      </w:r>
      <w:r w:rsidRPr="00FD77BD">
        <w:t>3; C</w:t>
      </w:r>
      <w:r w:rsidR="00760135">
        <w:t xml:space="preserve"> </w:t>
      </w:r>
      <w:r w:rsidRPr="00FD77BD">
        <w:t>=</w:t>
      </w:r>
      <w:r w:rsidR="00760135">
        <w:t xml:space="preserve"> </w:t>
      </w:r>
      <w:r w:rsidRPr="00FD77BD">
        <w:t>3; F</w:t>
      </w:r>
      <w:r w:rsidR="00760135">
        <w:t xml:space="preserve"> </w:t>
      </w:r>
      <w:r w:rsidRPr="00FD77BD">
        <w:t>=</w:t>
      </w:r>
      <w:r w:rsidR="00760135">
        <w:t xml:space="preserve"> </w:t>
      </w:r>
      <w:r w:rsidRPr="00FD77BD">
        <w:t>2; E</w:t>
      </w:r>
      <w:r w:rsidR="00760135">
        <w:t xml:space="preserve"> </w:t>
      </w:r>
      <w:r w:rsidRPr="00FD77BD">
        <w:t>=</w:t>
      </w:r>
      <w:r w:rsidR="00760135">
        <w:t xml:space="preserve"> </w:t>
      </w:r>
      <w:r w:rsidRPr="00FD77BD">
        <w:t>2; H</w:t>
      </w:r>
      <w:r w:rsidR="00760135">
        <w:t xml:space="preserve"> </w:t>
      </w:r>
      <w:r w:rsidRPr="00FD77BD">
        <w:t>=</w:t>
      </w:r>
      <w:r w:rsidR="00760135">
        <w:t xml:space="preserve"> </w:t>
      </w:r>
      <w:r w:rsidRPr="00FD77BD">
        <w:t>1; G</w:t>
      </w:r>
      <w:r w:rsidR="00760135">
        <w:t xml:space="preserve"> </w:t>
      </w:r>
      <w:r w:rsidRPr="00FD77BD">
        <w:t>=</w:t>
      </w:r>
      <w:r w:rsidR="00760135">
        <w:t xml:space="preserve"> </w:t>
      </w:r>
      <w:r w:rsidRPr="00FD77BD">
        <w:t>1; I</w:t>
      </w:r>
      <w:r w:rsidR="00760135">
        <w:t xml:space="preserve"> </w:t>
      </w:r>
      <w:r w:rsidRPr="00FD77BD">
        <w:t>=</w:t>
      </w:r>
      <w:r w:rsidR="00760135">
        <w:t xml:space="preserve"> </w:t>
      </w:r>
      <w:r w:rsidRPr="00FD77BD">
        <w:t>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6"/>
        <w:gridCol w:w="1315"/>
        <w:gridCol w:w="1315"/>
        <w:gridCol w:w="1315"/>
        <w:gridCol w:w="1315"/>
        <w:gridCol w:w="1315"/>
        <w:gridCol w:w="1315"/>
      </w:tblGrid>
      <w:tr w:rsidR="00A40618" w14:paraId="626F39DB" w14:textId="77777777" w:rsidTr="00E2013A">
        <w:tc>
          <w:tcPr>
            <w:tcW w:w="5342" w:type="dxa"/>
            <w:gridSpan w:val="4"/>
          </w:tcPr>
          <w:p w14:paraId="1B1726F9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Most following tasks rule CT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36" w:type="dxa"/>
          </w:tcPr>
          <w:p w14:paraId="623EDC7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209DDD4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633E271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618" w14:paraId="473C01A1" w14:textId="77777777" w:rsidTr="00E2013A">
        <w:tc>
          <w:tcPr>
            <w:tcW w:w="1335" w:type="dxa"/>
          </w:tcPr>
          <w:p w14:paraId="600B7AD8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Station</w:t>
            </w:r>
          </w:p>
        </w:tc>
        <w:tc>
          <w:tcPr>
            <w:tcW w:w="1335" w:type="dxa"/>
          </w:tcPr>
          <w:p w14:paraId="3374AD1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6" w:type="dxa"/>
          </w:tcPr>
          <w:p w14:paraId="1E208E5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6" w:type="dxa"/>
          </w:tcPr>
          <w:p w14:paraId="6202652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6" w:type="dxa"/>
          </w:tcPr>
          <w:p w14:paraId="10F0053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6" w:type="dxa"/>
          </w:tcPr>
          <w:p w14:paraId="63055D6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6" w:type="dxa"/>
          </w:tcPr>
          <w:p w14:paraId="5FDD48B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40618" w14:paraId="4EB0CB43" w14:textId="77777777" w:rsidTr="00E2013A">
        <w:tc>
          <w:tcPr>
            <w:tcW w:w="1335" w:type="dxa"/>
          </w:tcPr>
          <w:p w14:paraId="64175334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Tasks</w:t>
            </w:r>
          </w:p>
        </w:tc>
        <w:tc>
          <w:tcPr>
            <w:tcW w:w="1335" w:type="dxa"/>
          </w:tcPr>
          <w:p w14:paraId="6DDFEA4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36" w:type="dxa"/>
          </w:tcPr>
          <w:p w14:paraId="422C61D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 E</w:t>
            </w:r>
          </w:p>
        </w:tc>
        <w:tc>
          <w:tcPr>
            <w:tcW w:w="1336" w:type="dxa"/>
          </w:tcPr>
          <w:p w14:paraId="3BB2553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C</w:t>
            </w:r>
          </w:p>
        </w:tc>
        <w:tc>
          <w:tcPr>
            <w:tcW w:w="1336" w:type="dxa"/>
          </w:tcPr>
          <w:p w14:paraId="437CE0B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336" w:type="dxa"/>
          </w:tcPr>
          <w:p w14:paraId="28C5F1B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336" w:type="dxa"/>
          </w:tcPr>
          <w:p w14:paraId="4CD6275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 I</w:t>
            </w:r>
          </w:p>
        </w:tc>
      </w:tr>
      <w:tr w:rsidR="00A40618" w14:paraId="65725F8D" w14:textId="77777777" w:rsidTr="00E2013A">
        <w:tc>
          <w:tcPr>
            <w:tcW w:w="1335" w:type="dxa"/>
          </w:tcPr>
          <w:p w14:paraId="6F72B72F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Work </w:t>
            </w:r>
            <w:r w:rsidR="00760135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ime</w:t>
            </w:r>
          </w:p>
        </w:tc>
        <w:tc>
          <w:tcPr>
            <w:tcW w:w="1335" w:type="dxa"/>
          </w:tcPr>
          <w:p w14:paraId="1EEA6AD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6" w:type="dxa"/>
          </w:tcPr>
          <w:p w14:paraId="221212E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5 4 </w:t>
            </w:r>
          </w:p>
        </w:tc>
        <w:tc>
          <w:tcPr>
            <w:tcW w:w="1336" w:type="dxa"/>
          </w:tcPr>
          <w:p w14:paraId="2A6AE18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5 4</w:t>
            </w:r>
          </w:p>
        </w:tc>
        <w:tc>
          <w:tcPr>
            <w:tcW w:w="1336" w:type="dxa"/>
          </w:tcPr>
          <w:p w14:paraId="615A12A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36" w:type="dxa"/>
          </w:tcPr>
          <w:p w14:paraId="578AE6D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36" w:type="dxa"/>
          </w:tcPr>
          <w:p w14:paraId="06C5985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6 3</w:t>
            </w:r>
          </w:p>
        </w:tc>
      </w:tr>
      <w:tr w:rsidR="00A40618" w14:paraId="73E18A86" w14:textId="77777777" w:rsidTr="00E2013A">
        <w:tc>
          <w:tcPr>
            <w:tcW w:w="1335" w:type="dxa"/>
          </w:tcPr>
          <w:p w14:paraId="6FC8A087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Idle</w:t>
            </w:r>
          </w:p>
        </w:tc>
        <w:tc>
          <w:tcPr>
            <w:tcW w:w="1335" w:type="dxa"/>
          </w:tcPr>
          <w:p w14:paraId="7EC341F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6" w:type="dxa"/>
          </w:tcPr>
          <w:p w14:paraId="23C79D4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6" w:type="dxa"/>
          </w:tcPr>
          <w:p w14:paraId="3BEA0F0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6" w:type="dxa"/>
          </w:tcPr>
          <w:p w14:paraId="1D4E5B2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6" w:type="dxa"/>
          </w:tcPr>
          <w:p w14:paraId="620BAD1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6" w:type="dxa"/>
          </w:tcPr>
          <w:p w14:paraId="74FB9DC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2E8C3AC8" w14:textId="77777777" w:rsidR="00A40618" w:rsidRDefault="00A40618" w:rsidP="00A40618">
      <w:pPr>
        <w:spacing w:after="0"/>
      </w:pPr>
      <w:r>
        <w:t xml:space="preserve">Balance </w:t>
      </w:r>
      <w:r w:rsidR="0029045D">
        <w:t>e</w:t>
      </w:r>
      <w:r>
        <w:t>fficiency = 53/54</w:t>
      </w:r>
      <w:r w:rsidR="00760135">
        <w:t xml:space="preserve"> </w:t>
      </w:r>
      <w:r>
        <w:t>=</w:t>
      </w:r>
      <w:r w:rsidR="00760135">
        <w:t xml:space="preserve"> </w:t>
      </w:r>
      <w:r>
        <w:t>98.1%</w:t>
      </w:r>
    </w:p>
    <w:p w14:paraId="54B7C71F" w14:textId="77777777" w:rsidR="00A40618" w:rsidRDefault="00A40618" w:rsidP="00A40618">
      <w:pPr>
        <w:spacing w:after="0"/>
      </w:pPr>
      <w:r>
        <w:t>15b. A</w:t>
      </w:r>
      <w:r w:rsidR="00760135">
        <w:t xml:space="preserve"> </w:t>
      </w:r>
      <w:r>
        <w:t>=</w:t>
      </w:r>
      <w:r w:rsidR="00760135">
        <w:t xml:space="preserve"> </w:t>
      </w:r>
      <w:r>
        <w:t>53; B</w:t>
      </w:r>
      <w:r w:rsidR="00760135">
        <w:t xml:space="preserve"> </w:t>
      </w:r>
      <w:r>
        <w:t>=</w:t>
      </w:r>
      <w:r w:rsidR="00760135">
        <w:t xml:space="preserve"> </w:t>
      </w:r>
      <w:r>
        <w:t>32; D</w:t>
      </w:r>
      <w:r w:rsidR="00760135">
        <w:t xml:space="preserve"> </w:t>
      </w:r>
      <w:r>
        <w:t>=</w:t>
      </w:r>
      <w:r w:rsidR="00760135">
        <w:t xml:space="preserve"> </w:t>
      </w:r>
      <w:r>
        <w:t>23; C</w:t>
      </w:r>
      <w:r w:rsidR="00760135">
        <w:t xml:space="preserve"> </w:t>
      </w:r>
      <w:r>
        <w:t>=</w:t>
      </w:r>
      <w:r w:rsidR="00760135">
        <w:t xml:space="preserve"> </w:t>
      </w:r>
      <w:r>
        <w:t>22; F</w:t>
      </w:r>
      <w:r w:rsidR="00760135">
        <w:t xml:space="preserve"> </w:t>
      </w:r>
      <w:r>
        <w:t>=</w:t>
      </w:r>
      <w:r w:rsidR="00760135">
        <w:t xml:space="preserve"> </w:t>
      </w:r>
      <w:r>
        <w:t>18; E</w:t>
      </w:r>
      <w:r w:rsidR="00760135">
        <w:t xml:space="preserve"> </w:t>
      </w:r>
      <w:r>
        <w:t>=</w:t>
      </w:r>
      <w:r w:rsidR="00760135">
        <w:t xml:space="preserve"> </w:t>
      </w:r>
      <w:r>
        <w:t>16; H</w:t>
      </w:r>
      <w:r w:rsidR="00760135">
        <w:t xml:space="preserve"> </w:t>
      </w:r>
      <w:r>
        <w:t>=</w:t>
      </w:r>
      <w:r w:rsidR="00760135">
        <w:t xml:space="preserve"> </w:t>
      </w:r>
      <w:r>
        <w:t>12</w:t>
      </w:r>
      <w:r w:rsidR="00760135">
        <w:t>;</w:t>
      </w:r>
      <w:r>
        <w:t xml:space="preserve"> G</w:t>
      </w:r>
      <w:r w:rsidR="00760135">
        <w:t xml:space="preserve"> </w:t>
      </w:r>
      <w:r>
        <w:t>=</w:t>
      </w:r>
      <w:r w:rsidR="00760135">
        <w:t xml:space="preserve"> </w:t>
      </w:r>
      <w:r>
        <w:t>9</w:t>
      </w:r>
      <w:r w:rsidR="00760135">
        <w:t>;</w:t>
      </w:r>
      <w:r>
        <w:t xml:space="preserve"> I</w:t>
      </w:r>
      <w:r w:rsidR="00760135">
        <w:t xml:space="preserve"> </w:t>
      </w:r>
      <w:r>
        <w:t>=</w:t>
      </w:r>
      <w:r w:rsidR="00760135">
        <w:t xml:space="preserve"> </w:t>
      </w:r>
      <w: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1"/>
        <w:gridCol w:w="1023"/>
        <w:gridCol w:w="1045"/>
        <w:gridCol w:w="1047"/>
        <w:gridCol w:w="1010"/>
        <w:gridCol w:w="1023"/>
        <w:gridCol w:w="1023"/>
      </w:tblGrid>
      <w:tr w:rsidR="00A40618" w14:paraId="08234F42" w14:textId="77777777" w:rsidTr="00E2013A">
        <w:tc>
          <w:tcPr>
            <w:tcW w:w="4306" w:type="dxa"/>
            <w:gridSpan w:val="4"/>
          </w:tcPr>
          <w:p w14:paraId="295EE082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Ranked positional weight rule CT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0" w:type="dxa"/>
          </w:tcPr>
          <w:p w14:paraId="37D7927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14:paraId="641A1A9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14:paraId="587B2AB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618" w14:paraId="2CBCF13B" w14:textId="77777777" w:rsidTr="00E2013A">
        <w:tc>
          <w:tcPr>
            <w:tcW w:w="1191" w:type="dxa"/>
          </w:tcPr>
          <w:p w14:paraId="4DA44C1A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Station</w:t>
            </w:r>
          </w:p>
        </w:tc>
        <w:tc>
          <w:tcPr>
            <w:tcW w:w="1023" w:type="dxa"/>
          </w:tcPr>
          <w:p w14:paraId="330852F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5" w:type="dxa"/>
          </w:tcPr>
          <w:p w14:paraId="6163BF8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7" w:type="dxa"/>
          </w:tcPr>
          <w:p w14:paraId="4AB8345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0" w:type="dxa"/>
          </w:tcPr>
          <w:p w14:paraId="17BC458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3" w:type="dxa"/>
          </w:tcPr>
          <w:p w14:paraId="2CC3D25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3" w:type="dxa"/>
          </w:tcPr>
          <w:p w14:paraId="6F6910F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40618" w14:paraId="4EB70A88" w14:textId="77777777" w:rsidTr="00E2013A">
        <w:tc>
          <w:tcPr>
            <w:tcW w:w="1191" w:type="dxa"/>
          </w:tcPr>
          <w:p w14:paraId="677F3714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Tasks</w:t>
            </w:r>
          </w:p>
        </w:tc>
        <w:tc>
          <w:tcPr>
            <w:tcW w:w="1023" w:type="dxa"/>
          </w:tcPr>
          <w:p w14:paraId="1670E185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45" w:type="dxa"/>
          </w:tcPr>
          <w:p w14:paraId="03886A5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 E</w:t>
            </w:r>
          </w:p>
        </w:tc>
        <w:tc>
          <w:tcPr>
            <w:tcW w:w="1047" w:type="dxa"/>
          </w:tcPr>
          <w:p w14:paraId="23640F8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C</w:t>
            </w:r>
          </w:p>
        </w:tc>
        <w:tc>
          <w:tcPr>
            <w:tcW w:w="1010" w:type="dxa"/>
          </w:tcPr>
          <w:p w14:paraId="50B38C6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023" w:type="dxa"/>
          </w:tcPr>
          <w:p w14:paraId="131EECC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023" w:type="dxa"/>
          </w:tcPr>
          <w:p w14:paraId="246EEE4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 I</w:t>
            </w:r>
          </w:p>
        </w:tc>
      </w:tr>
      <w:tr w:rsidR="00A40618" w14:paraId="65B11843" w14:textId="77777777" w:rsidTr="00E2013A">
        <w:tc>
          <w:tcPr>
            <w:tcW w:w="1191" w:type="dxa"/>
          </w:tcPr>
          <w:p w14:paraId="5F1BD1DB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Work </w:t>
            </w:r>
            <w:r w:rsidR="00760135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ime</w:t>
            </w:r>
          </w:p>
        </w:tc>
        <w:tc>
          <w:tcPr>
            <w:tcW w:w="1023" w:type="dxa"/>
          </w:tcPr>
          <w:p w14:paraId="494E9F3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5" w:type="dxa"/>
          </w:tcPr>
          <w:p w14:paraId="683EE6F5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5 4</w:t>
            </w:r>
          </w:p>
        </w:tc>
        <w:tc>
          <w:tcPr>
            <w:tcW w:w="1047" w:type="dxa"/>
          </w:tcPr>
          <w:p w14:paraId="502F270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5 4</w:t>
            </w:r>
          </w:p>
        </w:tc>
        <w:tc>
          <w:tcPr>
            <w:tcW w:w="1010" w:type="dxa"/>
          </w:tcPr>
          <w:p w14:paraId="3BF8680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3" w:type="dxa"/>
          </w:tcPr>
          <w:p w14:paraId="43BC528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3" w:type="dxa"/>
          </w:tcPr>
          <w:p w14:paraId="2AB7BBE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6 3</w:t>
            </w:r>
          </w:p>
        </w:tc>
      </w:tr>
      <w:tr w:rsidR="00A40618" w14:paraId="63CB9B7D" w14:textId="77777777" w:rsidTr="00E2013A">
        <w:tc>
          <w:tcPr>
            <w:tcW w:w="1191" w:type="dxa"/>
          </w:tcPr>
          <w:p w14:paraId="55FC9FC6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Idle</w:t>
            </w:r>
          </w:p>
        </w:tc>
        <w:tc>
          <w:tcPr>
            <w:tcW w:w="1023" w:type="dxa"/>
          </w:tcPr>
          <w:p w14:paraId="578A5C2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5" w:type="dxa"/>
          </w:tcPr>
          <w:p w14:paraId="71FEFDB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7" w:type="dxa"/>
          </w:tcPr>
          <w:p w14:paraId="5E59423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0" w:type="dxa"/>
          </w:tcPr>
          <w:p w14:paraId="214EB3F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3" w:type="dxa"/>
          </w:tcPr>
          <w:p w14:paraId="635ADF1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3" w:type="dxa"/>
          </w:tcPr>
          <w:p w14:paraId="302DB02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1518E3A7" w14:textId="77777777" w:rsidR="00A40618" w:rsidRDefault="00A40618" w:rsidP="00A40618">
      <w:pPr>
        <w:spacing w:after="0"/>
      </w:pPr>
      <w:r>
        <w:t xml:space="preserve">Balance </w:t>
      </w:r>
      <w:r w:rsidR="00760135">
        <w:t>e</w:t>
      </w:r>
      <w:r>
        <w:t>fficiency =  53/(6×9) = 98.1%</w:t>
      </w:r>
    </w:p>
    <w:p w14:paraId="76E23DF4" w14:textId="77777777" w:rsidR="00A40618" w:rsidRDefault="00A40618" w:rsidP="00A40618">
      <w:pPr>
        <w:spacing w:after="0"/>
      </w:pPr>
      <w:r>
        <w:t>15c. The efficiencies are identical.</w:t>
      </w:r>
    </w:p>
    <w:p w14:paraId="606FB3FF" w14:textId="77777777" w:rsidR="00760135" w:rsidRDefault="00760135" w:rsidP="00A40618">
      <w:pPr>
        <w:spacing w:after="0"/>
      </w:pPr>
      <w:r>
        <w:t>Cognitive Domain: Analysis</w:t>
      </w:r>
    </w:p>
    <w:p w14:paraId="38592F4E" w14:textId="77777777" w:rsidR="00A40618" w:rsidRDefault="00760135" w:rsidP="00A40618">
      <w:pPr>
        <w:spacing w:after="0"/>
      </w:pPr>
      <w:r>
        <w:t>Difficulty Level: Medium</w:t>
      </w:r>
    </w:p>
    <w:p w14:paraId="50788BDE" w14:textId="77777777" w:rsidR="00A40618" w:rsidRPr="00F17731" w:rsidRDefault="00A40618" w:rsidP="00A40618">
      <w:pPr>
        <w:spacing w:after="0"/>
      </w:pPr>
    </w:p>
    <w:p w14:paraId="3B9A96E5" w14:textId="77777777" w:rsidR="00A40618" w:rsidRPr="004B7011" w:rsidRDefault="00A40618" w:rsidP="00A40618">
      <w:pPr>
        <w:spacing w:after="0"/>
      </w:pPr>
      <w:r>
        <w:t xml:space="preserve">16a. </w:t>
      </w:r>
    </w:p>
    <w:p w14:paraId="349BA177" w14:textId="77777777" w:rsidR="00A40618" w:rsidRDefault="00A40618" w:rsidP="00A40618">
      <w:pPr>
        <w:spacing w:after="0"/>
      </w:pPr>
      <w:r w:rsidRPr="00D93A9F">
        <w:rPr>
          <w:position w:val="-24"/>
        </w:rPr>
        <w:object w:dxaOrig="4140" w:dyaOrig="620" w14:anchorId="77F4EBA6">
          <v:shape id="_x0000_i1037" type="#_x0000_t75" style="width:207pt;height:30.75pt" o:ole="">
            <v:imagedata r:id="rId33" o:title=""/>
          </v:shape>
          <o:OLEObject Type="Embed" ProgID="Equation.DSMT4" ShapeID="_x0000_i1037" DrawAspect="Content" ObjectID="_1549365345" r:id="rId34"/>
        </w:object>
      </w:r>
    </w:p>
    <w:p w14:paraId="518E16A4" w14:textId="77777777" w:rsidR="00A40618" w:rsidRDefault="00A40618" w:rsidP="00A40618">
      <w:pPr>
        <w:spacing w:after="0"/>
      </w:pPr>
      <w:r>
        <w:t xml:space="preserve">16b. </w:t>
      </w:r>
    </w:p>
    <w:p w14:paraId="53076532" w14:textId="77777777" w:rsidR="00A40618" w:rsidRDefault="00A40618" w:rsidP="00A40618">
      <w:pPr>
        <w:spacing w:after="0"/>
      </w:pPr>
      <w:r>
        <w:rPr>
          <w:noProof/>
        </w:rPr>
        <w:lastRenderedPageBreak/>
        <w:drawing>
          <wp:inline distT="0" distB="0" distL="0" distR="0" wp14:anchorId="0A0134DF" wp14:editId="6B560256">
            <wp:extent cx="5943600" cy="2343785"/>
            <wp:effectExtent l="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4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22447" w14:textId="77777777" w:rsidR="00A40618" w:rsidRDefault="00A40618" w:rsidP="00A40618">
      <w:pPr>
        <w:spacing w:after="0"/>
      </w:pPr>
      <w:r>
        <w:t xml:space="preserve">16c. </w:t>
      </w:r>
    </w:p>
    <w:p w14:paraId="7BF68DF5" w14:textId="77777777" w:rsidR="00A40618" w:rsidRDefault="00A40618" w:rsidP="00A40618">
      <w:pPr>
        <w:spacing w:after="0"/>
      </w:pPr>
      <w:r w:rsidRPr="00D93A9F">
        <w:rPr>
          <w:position w:val="-24"/>
        </w:rPr>
        <w:object w:dxaOrig="6200" w:dyaOrig="620" w14:anchorId="5DA48757">
          <v:shape id="_x0000_i1038" type="#_x0000_t75" style="width:309.75pt;height:30.75pt" o:ole="">
            <v:imagedata r:id="rId37" o:title=""/>
          </v:shape>
          <o:OLEObject Type="Embed" ProgID="Equation.DSMT4" ShapeID="_x0000_i1038" DrawAspect="Content" ObjectID="_1549365346" r:id="rId38"/>
        </w:object>
      </w:r>
    </w:p>
    <w:p w14:paraId="3CB0EBDC" w14:textId="77777777" w:rsidR="00A40618" w:rsidRDefault="00A40618" w:rsidP="00A40618">
      <w:pPr>
        <w:spacing w:after="0"/>
      </w:pPr>
      <w:r>
        <w:t xml:space="preserve">16df. </w:t>
      </w:r>
    </w:p>
    <w:p w14:paraId="6A553A80" w14:textId="77777777" w:rsidR="00A40618" w:rsidRDefault="00A40618" w:rsidP="00A40618">
      <w:pPr>
        <w:spacing w:after="0"/>
      </w:pPr>
      <w:r>
        <w:t>A</w:t>
      </w:r>
      <w:r w:rsidR="00760135">
        <w:t xml:space="preserve"> </w:t>
      </w:r>
      <w:r>
        <w:t>=</w:t>
      </w:r>
      <w:r w:rsidR="00760135">
        <w:t xml:space="preserve"> </w:t>
      </w:r>
      <w:r>
        <w:t>12; B</w:t>
      </w:r>
      <w:r w:rsidR="00760135">
        <w:t xml:space="preserve"> </w:t>
      </w:r>
      <w:r>
        <w:t>=</w:t>
      </w:r>
      <w:r w:rsidR="00760135">
        <w:t xml:space="preserve"> </w:t>
      </w:r>
      <w:r>
        <w:t>8; D</w:t>
      </w:r>
      <w:r w:rsidR="00760135">
        <w:t xml:space="preserve"> </w:t>
      </w:r>
      <w:r>
        <w:t>=</w:t>
      </w:r>
      <w:r w:rsidR="00760135">
        <w:t xml:space="preserve"> </w:t>
      </w:r>
      <w:r>
        <w:t>8; F</w:t>
      </w:r>
      <w:r w:rsidR="00760135">
        <w:t xml:space="preserve"> </w:t>
      </w:r>
      <w:r>
        <w:t>=</w:t>
      </w:r>
      <w:r w:rsidR="00760135">
        <w:t xml:space="preserve"> </w:t>
      </w:r>
      <w:r>
        <w:t>7; E</w:t>
      </w:r>
      <w:r w:rsidR="00760135">
        <w:t xml:space="preserve"> </w:t>
      </w:r>
      <w:r>
        <w:t>=</w:t>
      </w:r>
      <w:r w:rsidR="00760135">
        <w:t xml:space="preserve"> </w:t>
      </w:r>
      <w:r>
        <w:t>7; C</w:t>
      </w:r>
      <w:r w:rsidR="00760135">
        <w:t xml:space="preserve"> </w:t>
      </w:r>
      <w:r>
        <w:t>=</w:t>
      </w:r>
      <w:r w:rsidR="00760135">
        <w:t xml:space="preserve"> </w:t>
      </w:r>
      <w:r>
        <w:t>7; G</w:t>
      </w:r>
      <w:r w:rsidR="00760135">
        <w:t xml:space="preserve"> </w:t>
      </w:r>
      <w:r>
        <w:t>=</w:t>
      </w:r>
      <w:r w:rsidR="00760135">
        <w:t xml:space="preserve"> </w:t>
      </w:r>
      <w:r>
        <w:t>6; J</w:t>
      </w:r>
      <w:r w:rsidR="00760135">
        <w:t xml:space="preserve"> </w:t>
      </w:r>
      <w:r>
        <w:t>=</w:t>
      </w:r>
      <w:r w:rsidR="00760135">
        <w:t xml:space="preserve"> </w:t>
      </w:r>
      <w:r>
        <w:t>2; H</w:t>
      </w:r>
      <w:r w:rsidR="00760135">
        <w:t xml:space="preserve"> </w:t>
      </w:r>
      <w:r>
        <w:t>=</w:t>
      </w:r>
      <w:r w:rsidR="00760135">
        <w:t xml:space="preserve"> </w:t>
      </w:r>
      <w:r>
        <w:t>2; K</w:t>
      </w:r>
      <w:r w:rsidR="00760135">
        <w:t xml:space="preserve"> </w:t>
      </w:r>
      <w:r>
        <w:t>=</w:t>
      </w:r>
      <w:r w:rsidR="00760135">
        <w:t xml:space="preserve"> </w:t>
      </w:r>
      <w:r>
        <w:t>1; L</w:t>
      </w:r>
      <w:r w:rsidR="00760135">
        <w:t xml:space="preserve"> </w:t>
      </w:r>
      <w:r>
        <w:t>=</w:t>
      </w:r>
      <w:r w:rsidR="00760135">
        <w:t xml:space="preserve"> </w:t>
      </w:r>
      <w:r>
        <w:t>1; M</w:t>
      </w:r>
      <w:r w:rsidR="00760135">
        <w:t xml:space="preserve"> </w:t>
      </w:r>
      <w:r>
        <w:t>=</w:t>
      </w:r>
      <w:r w:rsidR="00760135">
        <w:t xml:space="preserve"> </w:t>
      </w:r>
      <w:r>
        <w:t>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"/>
        <w:gridCol w:w="678"/>
        <w:gridCol w:w="1077"/>
        <w:gridCol w:w="932"/>
        <w:gridCol w:w="932"/>
        <w:gridCol w:w="55"/>
        <w:gridCol w:w="878"/>
        <w:gridCol w:w="933"/>
        <w:gridCol w:w="932"/>
        <w:gridCol w:w="932"/>
        <w:gridCol w:w="933"/>
      </w:tblGrid>
      <w:tr w:rsidR="00A40618" w14:paraId="796941C4" w14:textId="77777777" w:rsidTr="00E2013A">
        <w:tc>
          <w:tcPr>
            <w:tcW w:w="4620" w:type="dxa"/>
            <w:gridSpan w:val="6"/>
          </w:tcPr>
          <w:p w14:paraId="62B229B3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Most following tasks rule</w:t>
            </w:r>
          </w:p>
        </w:tc>
        <w:tc>
          <w:tcPr>
            <w:tcW w:w="4620" w:type="dxa"/>
            <w:gridSpan w:val="5"/>
          </w:tcPr>
          <w:p w14:paraId="67F692C3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Balance efficiency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68/90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75.56%</w:t>
            </w:r>
          </w:p>
        </w:tc>
      </w:tr>
      <w:tr w:rsidR="00A40618" w14:paraId="236FD474" w14:textId="77777777" w:rsidTr="00E2013A">
        <w:tc>
          <w:tcPr>
            <w:tcW w:w="935" w:type="dxa"/>
          </w:tcPr>
          <w:p w14:paraId="560CF0DE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Station</w:t>
            </w:r>
          </w:p>
        </w:tc>
        <w:tc>
          <w:tcPr>
            <w:tcW w:w="680" w:type="dxa"/>
          </w:tcPr>
          <w:p w14:paraId="4981477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14:paraId="7F9EAF3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05B5944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2206F90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  <w:gridSpan w:val="2"/>
          </w:tcPr>
          <w:p w14:paraId="008D78F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4E65436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1DD8042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032394B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070D472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A40618" w14:paraId="0595F95D" w14:textId="77777777" w:rsidTr="00E2013A">
        <w:tc>
          <w:tcPr>
            <w:tcW w:w="935" w:type="dxa"/>
          </w:tcPr>
          <w:p w14:paraId="14362779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Task</w:t>
            </w:r>
          </w:p>
        </w:tc>
        <w:tc>
          <w:tcPr>
            <w:tcW w:w="680" w:type="dxa"/>
          </w:tcPr>
          <w:p w14:paraId="7C95002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80" w:type="dxa"/>
          </w:tcPr>
          <w:p w14:paraId="7B34647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B, D, C</w:t>
            </w:r>
          </w:p>
        </w:tc>
        <w:tc>
          <w:tcPr>
            <w:tcW w:w="935" w:type="dxa"/>
          </w:tcPr>
          <w:p w14:paraId="23FE648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5" w:type="dxa"/>
          </w:tcPr>
          <w:p w14:paraId="71632CF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35" w:type="dxa"/>
            <w:gridSpan w:val="2"/>
          </w:tcPr>
          <w:p w14:paraId="04BFDF3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G, </w:t>
            </w:r>
          </w:p>
        </w:tc>
        <w:tc>
          <w:tcPr>
            <w:tcW w:w="935" w:type="dxa"/>
          </w:tcPr>
          <w:p w14:paraId="4FE3D7F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J, H, I</w:t>
            </w:r>
          </w:p>
        </w:tc>
        <w:tc>
          <w:tcPr>
            <w:tcW w:w="935" w:type="dxa"/>
          </w:tcPr>
          <w:p w14:paraId="72DFF58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935" w:type="dxa"/>
          </w:tcPr>
          <w:p w14:paraId="14DBA9C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35" w:type="dxa"/>
          </w:tcPr>
          <w:p w14:paraId="4A0D918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</w:tr>
      <w:tr w:rsidR="00A40618" w14:paraId="614532E6" w14:textId="77777777" w:rsidTr="00E2013A">
        <w:tc>
          <w:tcPr>
            <w:tcW w:w="935" w:type="dxa"/>
          </w:tcPr>
          <w:p w14:paraId="658C132A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680" w:type="dxa"/>
          </w:tcPr>
          <w:p w14:paraId="49C81CC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14:paraId="1D05EFE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3, 3, 3</w:t>
            </w:r>
          </w:p>
        </w:tc>
        <w:tc>
          <w:tcPr>
            <w:tcW w:w="935" w:type="dxa"/>
          </w:tcPr>
          <w:p w14:paraId="07D1BF2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149DDD4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  <w:gridSpan w:val="2"/>
          </w:tcPr>
          <w:p w14:paraId="073FD96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 </w:t>
            </w:r>
          </w:p>
        </w:tc>
        <w:tc>
          <w:tcPr>
            <w:tcW w:w="935" w:type="dxa"/>
          </w:tcPr>
          <w:p w14:paraId="3783CC4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5,, 3, 2</w:t>
            </w:r>
          </w:p>
        </w:tc>
        <w:tc>
          <w:tcPr>
            <w:tcW w:w="935" w:type="dxa"/>
          </w:tcPr>
          <w:p w14:paraId="5640E92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133C845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13ACA51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40618" w14:paraId="1E21D802" w14:textId="77777777" w:rsidTr="00E2013A">
        <w:tc>
          <w:tcPr>
            <w:tcW w:w="935" w:type="dxa"/>
          </w:tcPr>
          <w:p w14:paraId="36BE8476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Idle</w:t>
            </w:r>
          </w:p>
        </w:tc>
        <w:tc>
          <w:tcPr>
            <w:tcW w:w="680" w:type="dxa"/>
          </w:tcPr>
          <w:p w14:paraId="45EC73B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1B200CF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379D751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2EA27AC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  <w:gridSpan w:val="2"/>
          </w:tcPr>
          <w:p w14:paraId="2A4DFD3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0CF6F7C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5" w:type="dxa"/>
          </w:tcPr>
          <w:p w14:paraId="798D336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38F9347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4B5F328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13688757" w14:textId="77777777" w:rsidR="00A40618" w:rsidRDefault="00A40618" w:rsidP="00A40618">
      <w:pPr>
        <w:spacing w:after="0"/>
      </w:pPr>
      <w:r>
        <w:t xml:space="preserve">16ef. </w:t>
      </w:r>
    </w:p>
    <w:p w14:paraId="2C1CDA71" w14:textId="77777777" w:rsidR="00A40618" w:rsidRDefault="00A40618" w:rsidP="00A40618">
      <w:pPr>
        <w:spacing w:after="0"/>
      </w:pPr>
      <w:r>
        <w:t>A</w:t>
      </w:r>
      <w:r w:rsidR="00760135">
        <w:t xml:space="preserve"> </w:t>
      </w:r>
      <w:r>
        <w:t>=</w:t>
      </w:r>
      <w:r w:rsidR="00760135">
        <w:t xml:space="preserve"> </w:t>
      </w:r>
      <w:r>
        <w:t>68; D</w:t>
      </w:r>
      <w:r w:rsidR="00760135">
        <w:t xml:space="preserve"> </w:t>
      </w:r>
      <w:r>
        <w:t>=</w:t>
      </w:r>
      <w:r w:rsidR="00760135">
        <w:t xml:space="preserve"> </w:t>
      </w:r>
      <w:r>
        <w:t>48; B</w:t>
      </w:r>
      <w:r w:rsidR="00760135">
        <w:t xml:space="preserve"> </w:t>
      </w:r>
      <w:r>
        <w:t>=</w:t>
      </w:r>
      <w:r w:rsidR="00760135">
        <w:t xml:space="preserve"> </w:t>
      </w:r>
      <w:r>
        <w:t>47; F</w:t>
      </w:r>
      <w:r w:rsidR="00760135">
        <w:t xml:space="preserve"> </w:t>
      </w:r>
      <w:r>
        <w:t>=</w:t>
      </w:r>
      <w:r w:rsidR="00760135">
        <w:t xml:space="preserve"> </w:t>
      </w:r>
      <w:r>
        <w:t>45; E</w:t>
      </w:r>
      <w:r w:rsidR="00760135">
        <w:t xml:space="preserve"> </w:t>
      </w:r>
      <w:r>
        <w:t>=</w:t>
      </w:r>
      <w:r w:rsidR="00760135">
        <w:t xml:space="preserve"> </w:t>
      </w:r>
      <w:r>
        <w:t>44; C</w:t>
      </w:r>
      <w:r w:rsidR="00760135">
        <w:t xml:space="preserve"> </w:t>
      </w:r>
      <w:r>
        <w:t>=</w:t>
      </w:r>
      <w:r w:rsidR="00760135">
        <w:t xml:space="preserve"> </w:t>
      </w:r>
      <w:r>
        <w:t>41; G</w:t>
      </w:r>
      <w:r w:rsidR="00760135">
        <w:t xml:space="preserve"> </w:t>
      </w:r>
      <w:r>
        <w:t>=</w:t>
      </w:r>
      <w:r w:rsidR="00760135">
        <w:t xml:space="preserve"> </w:t>
      </w:r>
      <w:r>
        <w:t>38; H</w:t>
      </w:r>
      <w:r w:rsidR="00760135">
        <w:t xml:space="preserve"> </w:t>
      </w:r>
      <w:r>
        <w:t>=</w:t>
      </w:r>
      <w:r w:rsidR="00760135">
        <w:t xml:space="preserve"> </w:t>
      </w:r>
      <w:r>
        <w:t>33; J</w:t>
      </w:r>
      <w:r w:rsidR="00760135">
        <w:t xml:space="preserve"> </w:t>
      </w:r>
      <w:r>
        <w:t>=</w:t>
      </w:r>
      <w:r w:rsidR="00760135">
        <w:t xml:space="preserve"> </w:t>
      </w:r>
      <w:r>
        <w:t>20; K</w:t>
      </w:r>
      <w:r w:rsidR="00760135">
        <w:t xml:space="preserve"> </w:t>
      </w:r>
      <w:r>
        <w:t>=</w:t>
      </w:r>
      <w:r w:rsidR="00760135">
        <w:t xml:space="preserve"> </w:t>
      </w:r>
      <w:r>
        <w:t>18; L</w:t>
      </w:r>
      <w:r w:rsidR="00760135">
        <w:t xml:space="preserve"> </w:t>
      </w:r>
      <w:r>
        <w:t>=</w:t>
      </w:r>
      <w:r w:rsidR="00760135">
        <w:t xml:space="preserve"> </w:t>
      </w:r>
      <w:r>
        <w:t>15; I</w:t>
      </w:r>
      <w:r w:rsidR="00760135">
        <w:t xml:space="preserve"> </w:t>
      </w:r>
      <w:r>
        <w:t>=</w:t>
      </w:r>
      <w:r w:rsidR="00760135">
        <w:t xml:space="preserve"> </w:t>
      </w:r>
      <w:r>
        <w:t>12; M</w:t>
      </w:r>
      <w:r w:rsidR="00760135">
        <w:t xml:space="preserve"> </w:t>
      </w:r>
      <w:r>
        <w:t>=</w:t>
      </w:r>
      <w:r w:rsidR="00760135">
        <w:t xml:space="preserve"> </w:t>
      </w:r>
      <w:r>
        <w:t>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678"/>
        <w:gridCol w:w="1077"/>
        <w:gridCol w:w="932"/>
        <w:gridCol w:w="932"/>
        <w:gridCol w:w="55"/>
        <w:gridCol w:w="878"/>
        <w:gridCol w:w="932"/>
        <w:gridCol w:w="932"/>
        <w:gridCol w:w="932"/>
        <w:gridCol w:w="933"/>
      </w:tblGrid>
      <w:tr w:rsidR="00A40618" w14:paraId="3C654DB0" w14:textId="77777777" w:rsidTr="00E2013A">
        <w:tc>
          <w:tcPr>
            <w:tcW w:w="4620" w:type="dxa"/>
            <w:gridSpan w:val="6"/>
          </w:tcPr>
          <w:p w14:paraId="69F4DF9D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Positional weight</w:t>
            </w:r>
          </w:p>
        </w:tc>
        <w:tc>
          <w:tcPr>
            <w:tcW w:w="4620" w:type="dxa"/>
            <w:gridSpan w:val="5"/>
          </w:tcPr>
          <w:p w14:paraId="72337D92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Balance efficiency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68/90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75.56%</w:t>
            </w:r>
          </w:p>
        </w:tc>
      </w:tr>
      <w:tr w:rsidR="00A40618" w14:paraId="5F2C6AD5" w14:textId="77777777" w:rsidTr="00E2013A">
        <w:tc>
          <w:tcPr>
            <w:tcW w:w="935" w:type="dxa"/>
          </w:tcPr>
          <w:p w14:paraId="15623853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Station</w:t>
            </w:r>
          </w:p>
        </w:tc>
        <w:tc>
          <w:tcPr>
            <w:tcW w:w="680" w:type="dxa"/>
          </w:tcPr>
          <w:p w14:paraId="7417846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14:paraId="453EF20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1AD7E09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66CEF55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  <w:gridSpan w:val="2"/>
          </w:tcPr>
          <w:p w14:paraId="2CA6DC3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185A895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6452946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4F144B8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58A2232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A40618" w14:paraId="508E4B5C" w14:textId="77777777" w:rsidTr="00E2013A">
        <w:tc>
          <w:tcPr>
            <w:tcW w:w="935" w:type="dxa"/>
          </w:tcPr>
          <w:p w14:paraId="460B6663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Task</w:t>
            </w:r>
          </w:p>
        </w:tc>
        <w:tc>
          <w:tcPr>
            <w:tcW w:w="680" w:type="dxa"/>
          </w:tcPr>
          <w:p w14:paraId="3E63CB3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80" w:type="dxa"/>
          </w:tcPr>
          <w:p w14:paraId="1577E25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D, B, C</w:t>
            </w:r>
          </w:p>
        </w:tc>
        <w:tc>
          <w:tcPr>
            <w:tcW w:w="935" w:type="dxa"/>
          </w:tcPr>
          <w:p w14:paraId="3333B40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5" w:type="dxa"/>
          </w:tcPr>
          <w:p w14:paraId="618EF4E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35" w:type="dxa"/>
            <w:gridSpan w:val="2"/>
          </w:tcPr>
          <w:p w14:paraId="4456BCE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G, </w:t>
            </w:r>
          </w:p>
        </w:tc>
        <w:tc>
          <w:tcPr>
            <w:tcW w:w="935" w:type="dxa"/>
          </w:tcPr>
          <w:p w14:paraId="4E9ABCF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H, J</w:t>
            </w:r>
          </w:p>
        </w:tc>
        <w:tc>
          <w:tcPr>
            <w:tcW w:w="935" w:type="dxa"/>
          </w:tcPr>
          <w:p w14:paraId="21504D0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935" w:type="dxa"/>
          </w:tcPr>
          <w:p w14:paraId="20A73A8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L, I</w:t>
            </w:r>
          </w:p>
        </w:tc>
        <w:tc>
          <w:tcPr>
            <w:tcW w:w="935" w:type="dxa"/>
          </w:tcPr>
          <w:p w14:paraId="4A7DA0C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</w:tr>
      <w:tr w:rsidR="00A40618" w14:paraId="56FC7CC8" w14:textId="77777777" w:rsidTr="00E2013A">
        <w:tc>
          <w:tcPr>
            <w:tcW w:w="935" w:type="dxa"/>
          </w:tcPr>
          <w:p w14:paraId="7DEDEA6D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680" w:type="dxa"/>
          </w:tcPr>
          <w:p w14:paraId="2B4747E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14:paraId="689EC0A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3, 3, 3</w:t>
            </w:r>
          </w:p>
        </w:tc>
        <w:tc>
          <w:tcPr>
            <w:tcW w:w="935" w:type="dxa"/>
          </w:tcPr>
          <w:p w14:paraId="2D5104E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1835198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  <w:gridSpan w:val="2"/>
          </w:tcPr>
          <w:p w14:paraId="48206E0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 </w:t>
            </w:r>
          </w:p>
        </w:tc>
        <w:tc>
          <w:tcPr>
            <w:tcW w:w="935" w:type="dxa"/>
          </w:tcPr>
          <w:p w14:paraId="1F2A38FF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3, 5</w:t>
            </w:r>
          </w:p>
        </w:tc>
        <w:tc>
          <w:tcPr>
            <w:tcW w:w="935" w:type="dxa"/>
          </w:tcPr>
          <w:p w14:paraId="31D94D6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787C30A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5, 2</w:t>
            </w:r>
          </w:p>
        </w:tc>
        <w:tc>
          <w:tcPr>
            <w:tcW w:w="935" w:type="dxa"/>
          </w:tcPr>
          <w:p w14:paraId="4F64542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40618" w14:paraId="3F03CC89" w14:textId="77777777" w:rsidTr="00E2013A">
        <w:tc>
          <w:tcPr>
            <w:tcW w:w="935" w:type="dxa"/>
          </w:tcPr>
          <w:p w14:paraId="2F4BFC18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Idle</w:t>
            </w:r>
          </w:p>
        </w:tc>
        <w:tc>
          <w:tcPr>
            <w:tcW w:w="680" w:type="dxa"/>
          </w:tcPr>
          <w:p w14:paraId="1112ECB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1E10646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75E88C2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75565C2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  <w:gridSpan w:val="2"/>
          </w:tcPr>
          <w:p w14:paraId="0D1970C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24082F7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6912231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77D976B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6CACDF6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0FCA7452" w14:textId="77777777" w:rsidR="00A40618" w:rsidRDefault="00A40618" w:rsidP="00A40618">
      <w:pPr>
        <w:spacing w:after="0"/>
      </w:pPr>
    </w:p>
    <w:p w14:paraId="64DD2B61" w14:textId="77777777" w:rsidR="00A40618" w:rsidRDefault="00A40618" w:rsidP="00A40618">
      <w:pPr>
        <w:spacing w:after="0"/>
      </w:pPr>
      <w:r>
        <w:t>16g. The two rules achieve identical balance efficiency.</w:t>
      </w:r>
    </w:p>
    <w:p w14:paraId="13D60DEB" w14:textId="77777777" w:rsidR="00760135" w:rsidRDefault="00760135" w:rsidP="00A40618">
      <w:pPr>
        <w:spacing w:after="0"/>
      </w:pPr>
      <w:r>
        <w:t>Cognitive Domain: Analysis</w:t>
      </w:r>
    </w:p>
    <w:p w14:paraId="15E0B682" w14:textId="77777777" w:rsidR="00A40618" w:rsidRDefault="00760135" w:rsidP="00A40618">
      <w:pPr>
        <w:spacing w:after="0"/>
      </w:pPr>
      <w:r>
        <w:t>Difficulty Level: Medium</w:t>
      </w:r>
    </w:p>
    <w:p w14:paraId="68C64D4D" w14:textId="77777777" w:rsidR="00A40618" w:rsidRPr="00BB423E" w:rsidRDefault="00A40618" w:rsidP="00A40618">
      <w:pPr>
        <w:spacing w:after="0"/>
      </w:pPr>
    </w:p>
    <w:p w14:paraId="1A906608" w14:textId="77777777" w:rsidR="00A40618" w:rsidRDefault="00A40618" w:rsidP="00A40618">
      <w:pPr>
        <w:spacing w:after="0"/>
      </w:pPr>
      <w:r>
        <w:t xml:space="preserve">17a. </w:t>
      </w:r>
      <w:r w:rsidRPr="00D93A9F">
        <w:rPr>
          <w:position w:val="-24"/>
        </w:rPr>
        <w:object w:dxaOrig="4140" w:dyaOrig="620" w14:anchorId="0BE8F63E">
          <v:shape id="_x0000_i1039" type="#_x0000_t75" style="width:207pt;height:30.75pt" o:ole="">
            <v:imagedata r:id="rId39" o:title=""/>
          </v:shape>
          <o:OLEObject Type="Embed" ProgID="Equation.DSMT4" ShapeID="_x0000_i1039" DrawAspect="Content" ObjectID="_1549365347" r:id="rId40"/>
        </w:object>
      </w:r>
    </w:p>
    <w:p w14:paraId="30A6F954" w14:textId="77777777" w:rsidR="00A40618" w:rsidRDefault="00A40618" w:rsidP="00A40618">
      <w:pPr>
        <w:spacing w:after="0"/>
      </w:pPr>
      <w:r>
        <w:t xml:space="preserve">17b. </w:t>
      </w:r>
    </w:p>
    <w:p w14:paraId="10B7DCBE" w14:textId="77777777" w:rsidR="00A40618" w:rsidRDefault="00A40618" w:rsidP="00A40618">
      <w:pPr>
        <w:spacing w:after="0"/>
      </w:pPr>
      <w:r>
        <w:rPr>
          <w:noProof/>
        </w:rPr>
        <w:lastRenderedPageBreak/>
        <w:drawing>
          <wp:inline distT="0" distB="0" distL="0" distR="0" wp14:anchorId="033B4FA4" wp14:editId="156AF303">
            <wp:extent cx="5943600" cy="3066415"/>
            <wp:effectExtent l="0" t="0" r="0" b="635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C149A" w14:textId="77777777" w:rsidR="00A40618" w:rsidRDefault="00A40618" w:rsidP="00A40618">
      <w:pPr>
        <w:spacing w:after="0"/>
      </w:pPr>
      <w:r>
        <w:t xml:space="preserve">17c. </w:t>
      </w:r>
    </w:p>
    <w:p w14:paraId="16CF3EE6" w14:textId="77777777" w:rsidR="00A40618" w:rsidRDefault="00A40618" w:rsidP="00A40618">
      <w:pPr>
        <w:spacing w:after="0"/>
      </w:pPr>
      <w:r w:rsidRPr="00D93A9F">
        <w:rPr>
          <w:position w:val="-24"/>
        </w:rPr>
        <w:object w:dxaOrig="6180" w:dyaOrig="620" w14:anchorId="42F988EB">
          <v:shape id="_x0000_i1040" type="#_x0000_t75" style="width:308.25pt;height:30.75pt" o:ole="">
            <v:imagedata r:id="rId43" o:title=""/>
          </v:shape>
          <o:OLEObject Type="Embed" ProgID="Equation.DSMT4" ShapeID="_x0000_i1040" DrawAspect="Content" ObjectID="_1549365348" r:id="rId44"/>
        </w:object>
      </w:r>
    </w:p>
    <w:p w14:paraId="27ACC736" w14:textId="77777777" w:rsidR="00A40618" w:rsidRDefault="00A40618" w:rsidP="00A40618">
      <w:pPr>
        <w:spacing w:after="0"/>
      </w:pPr>
      <w:r>
        <w:t xml:space="preserve">17df. </w:t>
      </w:r>
    </w:p>
    <w:p w14:paraId="2A632B4D" w14:textId="77777777" w:rsidR="00A40618" w:rsidRDefault="00A40618" w:rsidP="00A40618">
      <w:pPr>
        <w:spacing w:after="0"/>
      </w:pPr>
      <w:r>
        <w:t>A</w:t>
      </w:r>
      <w:r w:rsidR="00760135">
        <w:t xml:space="preserve"> </w:t>
      </w:r>
      <w:r>
        <w:t>=</w:t>
      </w:r>
      <w:r w:rsidR="00760135">
        <w:t xml:space="preserve"> </w:t>
      </w:r>
      <w:r>
        <w:t>10; B</w:t>
      </w:r>
      <w:r w:rsidR="00760135">
        <w:t xml:space="preserve"> </w:t>
      </w:r>
      <w:r>
        <w:t>=</w:t>
      </w:r>
      <w:r w:rsidR="00760135">
        <w:t xml:space="preserve"> </w:t>
      </w:r>
      <w:r>
        <w:t>7; E</w:t>
      </w:r>
      <w:r w:rsidR="00760135">
        <w:t xml:space="preserve"> </w:t>
      </w:r>
      <w:r>
        <w:t>=</w:t>
      </w:r>
      <w:r w:rsidR="00760135">
        <w:t xml:space="preserve"> </w:t>
      </w:r>
      <w:r>
        <w:t>5; C</w:t>
      </w:r>
      <w:r w:rsidR="00760135">
        <w:t xml:space="preserve"> </w:t>
      </w:r>
      <w:r>
        <w:t>=</w:t>
      </w:r>
      <w:r w:rsidR="00760135">
        <w:t xml:space="preserve"> </w:t>
      </w:r>
      <w:r>
        <w:t>5; G</w:t>
      </w:r>
      <w:r w:rsidR="00760135">
        <w:t xml:space="preserve"> </w:t>
      </w:r>
      <w:r>
        <w:t>=</w:t>
      </w:r>
      <w:r w:rsidR="00760135">
        <w:t xml:space="preserve"> </w:t>
      </w:r>
      <w:r>
        <w:t>4; D</w:t>
      </w:r>
      <w:r w:rsidR="00760135">
        <w:t xml:space="preserve"> </w:t>
      </w:r>
      <w:r>
        <w:t>=</w:t>
      </w:r>
      <w:r w:rsidR="00760135">
        <w:t xml:space="preserve"> </w:t>
      </w:r>
      <w:r>
        <w:t>3; F</w:t>
      </w:r>
      <w:r w:rsidR="00760135">
        <w:t xml:space="preserve"> </w:t>
      </w:r>
      <w:r>
        <w:t>=</w:t>
      </w:r>
      <w:r w:rsidR="00760135">
        <w:t xml:space="preserve"> </w:t>
      </w:r>
      <w:r>
        <w:t>1; H</w:t>
      </w:r>
      <w:r w:rsidR="00760135">
        <w:t xml:space="preserve"> </w:t>
      </w:r>
      <w:r>
        <w:t>=</w:t>
      </w:r>
      <w:r w:rsidR="00760135">
        <w:t xml:space="preserve"> </w:t>
      </w:r>
      <w:r>
        <w:t>1; K</w:t>
      </w:r>
      <w:r w:rsidR="00760135">
        <w:t xml:space="preserve"> </w:t>
      </w:r>
      <w:r>
        <w:t>=</w:t>
      </w:r>
      <w:r w:rsidR="00760135">
        <w:t xml:space="preserve"> </w:t>
      </w:r>
      <w:r>
        <w:t>0, I</w:t>
      </w:r>
      <w:r w:rsidR="00760135">
        <w:t xml:space="preserve"> </w:t>
      </w:r>
      <w:r>
        <w:t>=</w:t>
      </w:r>
      <w:r w:rsidR="00760135">
        <w:t xml:space="preserve"> </w:t>
      </w:r>
      <w:r>
        <w:t>0, J</w:t>
      </w:r>
      <w:r w:rsidR="00760135">
        <w:t xml:space="preserve"> </w:t>
      </w:r>
      <w:r>
        <w:t>=</w:t>
      </w:r>
      <w:r w:rsidR="00760135">
        <w:t xml:space="preserve"> </w:t>
      </w:r>
      <w:r>
        <w:t>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1040"/>
        <w:gridCol w:w="720"/>
        <w:gridCol w:w="935"/>
        <w:gridCol w:w="55"/>
        <w:gridCol w:w="880"/>
        <w:gridCol w:w="935"/>
        <w:gridCol w:w="1870"/>
      </w:tblGrid>
      <w:tr w:rsidR="00A40618" w14:paraId="20AFACC7" w14:textId="77777777" w:rsidTr="00E2013A">
        <w:trPr>
          <w:gridAfter w:val="3"/>
          <w:wAfter w:w="3685" w:type="dxa"/>
        </w:trPr>
        <w:tc>
          <w:tcPr>
            <w:tcW w:w="3685" w:type="dxa"/>
            <w:gridSpan w:val="5"/>
          </w:tcPr>
          <w:p w14:paraId="3980E3CB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Most following tasks rule</w:t>
            </w:r>
          </w:p>
        </w:tc>
      </w:tr>
      <w:tr w:rsidR="00A40618" w14:paraId="6FE45EC9" w14:textId="77777777" w:rsidTr="00E2013A">
        <w:tc>
          <w:tcPr>
            <w:tcW w:w="935" w:type="dxa"/>
          </w:tcPr>
          <w:p w14:paraId="0E841375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Station</w:t>
            </w:r>
          </w:p>
        </w:tc>
        <w:tc>
          <w:tcPr>
            <w:tcW w:w="1040" w:type="dxa"/>
          </w:tcPr>
          <w:p w14:paraId="7BEB15B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</w:tcPr>
          <w:p w14:paraId="04ACFFC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7BDC1C5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  <w:gridSpan w:val="2"/>
          </w:tcPr>
          <w:p w14:paraId="46396E7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24505C3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39EDB92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40618" w14:paraId="0A778EFD" w14:textId="77777777" w:rsidTr="00E2013A">
        <w:tc>
          <w:tcPr>
            <w:tcW w:w="935" w:type="dxa"/>
          </w:tcPr>
          <w:p w14:paraId="27153484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Task</w:t>
            </w:r>
          </w:p>
        </w:tc>
        <w:tc>
          <w:tcPr>
            <w:tcW w:w="1040" w:type="dxa"/>
          </w:tcPr>
          <w:p w14:paraId="738C6A3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20" w:type="dxa"/>
          </w:tcPr>
          <w:p w14:paraId="6CD3BE0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B, C, D</w:t>
            </w:r>
          </w:p>
        </w:tc>
        <w:tc>
          <w:tcPr>
            <w:tcW w:w="935" w:type="dxa"/>
          </w:tcPr>
          <w:p w14:paraId="122D40A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E,</w:t>
            </w:r>
          </w:p>
        </w:tc>
        <w:tc>
          <w:tcPr>
            <w:tcW w:w="935" w:type="dxa"/>
            <w:gridSpan w:val="2"/>
          </w:tcPr>
          <w:p w14:paraId="6D15E5C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G, F</w:t>
            </w:r>
          </w:p>
        </w:tc>
        <w:tc>
          <w:tcPr>
            <w:tcW w:w="935" w:type="dxa"/>
          </w:tcPr>
          <w:p w14:paraId="7C1C524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H, K</w:t>
            </w:r>
          </w:p>
        </w:tc>
        <w:tc>
          <w:tcPr>
            <w:tcW w:w="935" w:type="dxa"/>
          </w:tcPr>
          <w:p w14:paraId="658DC2D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I, J</w:t>
            </w:r>
          </w:p>
        </w:tc>
      </w:tr>
      <w:tr w:rsidR="00A40618" w14:paraId="428755EE" w14:textId="77777777" w:rsidTr="00E2013A">
        <w:tc>
          <w:tcPr>
            <w:tcW w:w="935" w:type="dxa"/>
          </w:tcPr>
          <w:p w14:paraId="27B54931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1040" w:type="dxa"/>
          </w:tcPr>
          <w:p w14:paraId="70C5A900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</w:tcPr>
          <w:p w14:paraId="69F15AC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3, 3,2</w:t>
            </w:r>
          </w:p>
        </w:tc>
        <w:tc>
          <w:tcPr>
            <w:tcW w:w="935" w:type="dxa"/>
          </w:tcPr>
          <w:p w14:paraId="6B34BF8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</w:p>
        </w:tc>
        <w:tc>
          <w:tcPr>
            <w:tcW w:w="935" w:type="dxa"/>
            <w:gridSpan w:val="2"/>
          </w:tcPr>
          <w:p w14:paraId="61A4E7E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5, 7</w:t>
            </w:r>
          </w:p>
        </w:tc>
        <w:tc>
          <w:tcPr>
            <w:tcW w:w="935" w:type="dxa"/>
          </w:tcPr>
          <w:p w14:paraId="0E61499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3, 8</w:t>
            </w:r>
          </w:p>
        </w:tc>
        <w:tc>
          <w:tcPr>
            <w:tcW w:w="935" w:type="dxa"/>
          </w:tcPr>
          <w:p w14:paraId="4550A99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5, 5</w:t>
            </w:r>
          </w:p>
        </w:tc>
      </w:tr>
      <w:tr w:rsidR="00A40618" w14:paraId="111E207F" w14:textId="77777777" w:rsidTr="00E2013A">
        <w:tc>
          <w:tcPr>
            <w:tcW w:w="935" w:type="dxa"/>
          </w:tcPr>
          <w:p w14:paraId="5CF87542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Idle</w:t>
            </w:r>
          </w:p>
        </w:tc>
        <w:tc>
          <w:tcPr>
            <w:tcW w:w="1040" w:type="dxa"/>
          </w:tcPr>
          <w:p w14:paraId="42B7511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</w:tcPr>
          <w:p w14:paraId="0DAF0A0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0F21194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  <w:gridSpan w:val="2"/>
          </w:tcPr>
          <w:p w14:paraId="03D42F2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5" w:type="dxa"/>
          </w:tcPr>
          <w:p w14:paraId="7E21F45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77A85DA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4BD1649A" w14:textId="77777777" w:rsidR="00A40618" w:rsidRDefault="00A40618" w:rsidP="00A40618">
      <w:pPr>
        <w:spacing w:after="0"/>
      </w:pPr>
      <w:r>
        <w:t>Balance efficiency = 54/72 = 75%</w:t>
      </w:r>
    </w:p>
    <w:p w14:paraId="3B0D5830" w14:textId="77777777" w:rsidR="00A40618" w:rsidRDefault="00A40618" w:rsidP="00A40618">
      <w:pPr>
        <w:spacing w:after="0"/>
      </w:pPr>
      <w:r>
        <w:t xml:space="preserve">17ef. </w:t>
      </w:r>
    </w:p>
    <w:p w14:paraId="09FD0707" w14:textId="77777777" w:rsidR="00A40618" w:rsidRDefault="00A40618" w:rsidP="00A40618">
      <w:pPr>
        <w:spacing w:after="0"/>
      </w:pPr>
      <w:r>
        <w:t>A</w:t>
      </w:r>
      <w:r w:rsidR="00760135">
        <w:t xml:space="preserve"> </w:t>
      </w:r>
      <w:r>
        <w:t>=</w:t>
      </w:r>
      <w:r w:rsidR="00760135">
        <w:t xml:space="preserve"> </w:t>
      </w:r>
      <w:r>
        <w:t>54; B</w:t>
      </w:r>
      <w:r w:rsidR="00760135">
        <w:t xml:space="preserve"> </w:t>
      </w:r>
      <w:r>
        <w:t>=</w:t>
      </w:r>
      <w:r w:rsidR="00760135">
        <w:t xml:space="preserve"> </w:t>
      </w:r>
      <w:r>
        <w:t>35; E</w:t>
      </w:r>
      <w:r w:rsidR="00760135">
        <w:t xml:space="preserve"> </w:t>
      </w:r>
      <w:r>
        <w:t>=</w:t>
      </w:r>
      <w:r w:rsidR="00760135">
        <w:t xml:space="preserve"> </w:t>
      </w:r>
      <w:r>
        <w:t>32; C</w:t>
      </w:r>
      <w:r w:rsidR="00760135">
        <w:t xml:space="preserve"> </w:t>
      </w:r>
      <w:r>
        <w:t>=</w:t>
      </w:r>
      <w:r w:rsidR="00760135">
        <w:t xml:space="preserve"> </w:t>
      </w:r>
      <w:r>
        <w:t>29; G</w:t>
      </w:r>
      <w:r w:rsidR="00760135">
        <w:t xml:space="preserve"> </w:t>
      </w:r>
      <w:r>
        <w:t>=</w:t>
      </w:r>
      <w:r w:rsidR="00760135">
        <w:t xml:space="preserve"> </w:t>
      </w:r>
      <w:r>
        <w:t>26; D</w:t>
      </w:r>
      <w:r w:rsidR="00760135">
        <w:t xml:space="preserve"> </w:t>
      </w:r>
      <w:r>
        <w:t>=</w:t>
      </w:r>
      <w:r w:rsidR="00760135">
        <w:t xml:space="preserve"> </w:t>
      </w:r>
      <w:r>
        <w:t>14; F</w:t>
      </w:r>
      <w:r w:rsidR="00760135">
        <w:t xml:space="preserve"> </w:t>
      </w:r>
      <w:r>
        <w:t>=</w:t>
      </w:r>
      <w:r w:rsidR="00760135">
        <w:t xml:space="preserve"> </w:t>
      </w:r>
      <w:r>
        <w:t>12; H</w:t>
      </w:r>
      <w:r w:rsidR="00760135">
        <w:t xml:space="preserve"> </w:t>
      </w:r>
      <w:r>
        <w:t>=</w:t>
      </w:r>
      <w:r w:rsidR="00760135">
        <w:t xml:space="preserve"> </w:t>
      </w:r>
      <w:r>
        <w:t>11; K</w:t>
      </w:r>
      <w:r w:rsidR="00760135">
        <w:t xml:space="preserve"> </w:t>
      </w:r>
      <w:r>
        <w:t>=</w:t>
      </w:r>
      <w:r w:rsidR="00760135">
        <w:t xml:space="preserve"> </w:t>
      </w:r>
      <w:r>
        <w:t>8; I</w:t>
      </w:r>
      <w:r w:rsidR="00760135">
        <w:t xml:space="preserve"> </w:t>
      </w:r>
      <w:r>
        <w:t>=</w:t>
      </w:r>
      <w:r w:rsidR="00760135">
        <w:t xml:space="preserve"> </w:t>
      </w:r>
      <w:r>
        <w:t>5; J</w:t>
      </w:r>
      <w:r w:rsidR="00760135">
        <w:t xml:space="preserve"> </w:t>
      </w:r>
      <w:r>
        <w:t>=</w:t>
      </w:r>
      <w:r w:rsidR="00760135">
        <w:t xml:space="preserve"> </w:t>
      </w:r>
      <w:r>
        <w:t>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1040"/>
        <w:gridCol w:w="720"/>
        <w:gridCol w:w="522"/>
        <w:gridCol w:w="413"/>
        <w:gridCol w:w="935"/>
        <w:gridCol w:w="935"/>
        <w:gridCol w:w="1065"/>
      </w:tblGrid>
      <w:tr w:rsidR="00A40618" w14:paraId="5F1A6E20" w14:textId="77777777" w:rsidTr="00E2013A">
        <w:tc>
          <w:tcPr>
            <w:tcW w:w="3217" w:type="dxa"/>
            <w:gridSpan w:val="4"/>
          </w:tcPr>
          <w:p w14:paraId="4B034600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Ranked positional weight rule</w:t>
            </w:r>
          </w:p>
        </w:tc>
        <w:tc>
          <w:tcPr>
            <w:tcW w:w="3348" w:type="dxa"/>
            <w:gridSpan w:val="4"/>
          </w:tcPr>
          <w:p w14:paraId="57A13927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Balance efficiency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54/72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7601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75%</w:t>
            </w:r>
          </w:p>
        </w:tc>
      </w:tr>
      <w:tr w:rsidR="00A40618" w14:paraId="0B00ED5F" w14:textId="77777777" w:rsidTr="00E2013A">
        <w:tc>
          <w:tcPr>
            <w:tcW w:w="935" w:type="dxa"/>
          </w:tcPr>
          <w:p w14:paraId="13FF9D1E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Station</w:t>
            </w:r>
          </w:p>
        </w:tc>
        <w:tc>
          <w:tcPr>
            <w:tcW w:w="1040" w:type="dxa"/>
          </w:tcPr>
          <w:p w14:paraId="503B330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</w:tcPr>
          <w:p w14:paraId="0A2291E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  <w:gridSpan w:val="2"/>
          </w:tcPr>
          <w:p w14:paraId="6B44216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2FC19DF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31D6063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dxa"/>
          </w:tcPr>
          <w:p w14:paraId="7AB84A2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40618" w14:paraId="059FD83D" w14:textId="77777777" w:rsidTr="00E2013A">
        <w:tc>
          <w:tcPr>
            <w:tcW w:w="935" w:type="dxa"/>
          </w:tcPr>
          <w:p w14:paraId="3D9F0218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Task</w:t>
            </w:r>
          </w:p>
        </w:tc>
        <w:tc>
          <w:tcPr>
            <w:tcW w:w="1040" w:type="dxa"/>
          </w:tcPr>
          <w:p w14:paraId="18202F7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20" w:type="dxa"/>
          </w:tcPr>
          <w:p w14:paraId="25CA569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B, C, D</w:t>
            </w:r>
          </w:p>
        </w:tc>
        <w:tc>
          <w:tcPr>
            <w:tcW w:w="935" w:type="dxa"/>
            <w:gridSpan w:val="2"/>
          </w:tcPr>
          <w:p w14:paraId="5E683DE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35" w:type="dxa"/>
          </w:tcPr>
          <w:p w14:paraId="601B0A4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G, F</w:t>
            </w:r>
          </w:p>
        </w:tc>
        <w:tc>
          <w:tcPr>
            <w:tcW w:w="935" w:type="dxa"/>
          </w:tcPr>
          <w:p w14:paraId="086707D7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H, K</w:t>
            </w:r>
          </w:p>
        </w:tc>
        <w:tc>
          <w:tcPr>
            <w:tcW w:w="1065" w:type="dxa"/>
          </w:tcPr>
          <w:p w14:paraId="73A46AB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I, J</w:t>
            </w:r>
          </w:p>
        </w:tc>
      </w:tr>
      <w:tr w:rsidR="00A40618" w14:paraId="4D9CCA27" w14:textId="77777777" w:rsidTr="00E2013A">
        <w:tc>
          <w:tcPr>
            <w:tcW w:w="935" w:type="dxa"/>
          </w:tcPr>
          <w:p w14:paraId="60374E23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1040" w:type="dxa"/>
          </w:tcPr>
          <w:p w14:paraId="44BD747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</w:tcPr>
          <w:p w14:paraId="332A250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3, 3, 2</w:t>
            </w:r>
          </w:p>
        </w:tc>
        <w:tc>
          <w:tcPr>
            <w:tcW w:w="935" w:type="dxa"/>
            <w:gridSpan w:val="2"/>
          </w:tcPr>
          <w:p w14:paraId="72DBDDB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77D6146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35" w:type="dxa"/>
          </w:tcPr>
          <w:p w14:paraId="6AD928D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3, 8</w:t>
            </w:r>
          </w:p>
        </w:tc>
        <w:tc>
          <w:tcPr>
            <w:tcW w:w="1065" w:type="dxa"/>
          </w:tcPr>
          <w:p w14:paraId="28011C0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5, 5</w:t>
            </w:r>
          </w:p>
        </w:tc>
      </w:tr>
      <w:tr w:rsidR="00A40618" w14:paraId="4996AEF3" w14:textId="77777777" w:rsidTr="00E2013A">
        <w:tc>
          <w:tcPr>
            <w:tcW w:w="935" w:type="dxa"/>
          </w:tcPr>
          <w:p w14:paraId="130407F2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Idle</w:t>
            </w:r>
          </w:p>
        </w:tc>
        <w:tc>
          <w:tcPr>
            <w:tcW w:w="1040" w:type="dxa"/>
          </w:tcPr>
          <w:p w14:paraId="1CB1973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</w:tcPr>
          <w:p w14:paraId="6403240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  <w:gridSpan w:val="2"/>
          </w:tcPr>
          <w:p w14:paraId="678ABEF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50CDFFE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5" w:type="dxa"/>
          </w:tcPr>
          <w:p w14:paraId="09DFDEE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5" w:type="dxa"/>
          </w:tcPr>
          <w:p w14:paraId="6C77C39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34C2844F" w14:textId="77777777" w:rsidR="00A40618" w:rsidRDefault="00A40618" w:rsidP="00A40618">
      <w:pPr>
        <w:spacing w:after="0"/>
      </w:pPr>
    </w:p>
    <w:p w14:paraId="255A90FC" w14:textId="77777777" w:rsidR="00A40618" w:rsidRDefault="00A40618" w:rsidP="00A40618">
      <w:pPr>
        <w:spacing w:after="0"/>
      </w:pPr>
      <w:r>
        <w:lastRenderedPageBreak/>
        <w:t>17g. The two rules achieve the same balance efficiency.</w:t>
      </w:r>
    </w:p>
    <w:p w14:paraId="1E78D590" w14:textId="77777777" w:rsidR="00760135" w:rsidRDefault="00760135" w:rsidP="00A40618">
      <w:pPr>
        <w:spacing w:after="0"/>
      </w:pPr>
      <w:r>
        <w:t>Cognitive Domain: Analysis</w:t>
      </w:r>
    </w:p>
    <w:p w14:paraId="1CA5A9C4" w14:textId="77777777" w:rsidR="00A40618" w:rsidRDefault="00760135" w:rsidP="00A40618">
      <w:pPr>
        <w:spacing w:after="0"/>
      </w:pPr>
      <w:r>
        <w:t>Difficulty Level: Medium</w:t>
      </w:r>
    </w:p>
    <w:p w14:paraId="1A6E7D60" w14:textId="77777777" w:rsidR="00A40618" w:rsidRPr="00C9523E" w:rsidRDefault="00A40618" w:rsidP="00A40618">
      <w:pPr>
        <w:spacing w:after="0"/>
      </w:pPr>
    </w:p>
    <w:p w14:paraId="1BCC960E" w14:textId="77777777" w:rsidR="00A40618" w:rsidRDefault="00A40618" w:rsidP="00A40618">
      <w:pPr>
        <w:spacing w:after="0"/>
      </w:pPr>
      <w:r>
        <w:t>18</w:t>
      </w:r>
      <w:r w:rsidR="001F0535">
        <w:t xml:space="preserve">. </w:t>
      </w:r>
      <w:r>
        <w:t>Cycle time is 11 minutes</w:t>
      </w:r>
      <w:r w:rsidR="00760135">
        <w:t>.</w:t>
      </w:r>
    </w:p>
    <w:p w14:paraId="12A56A2F" w14:textId="77777777" w:rsidR="00A40618" w:rsidRDefault="00A40618" w:rsidP="00A40618">
      <w:pPr>
        <w:spacing w:after="0"/>
      </w:pPr>
      <w:r>
        <w:t>A</w:t>
      </w:r>
      <w:r w:rsidR="00760135">
        <w:t xml:space="preserve"> </w:t>
      </w:r>
      <w:r>
        <w:t>=</w:t>
      </w:r>
      <w:r w:rsidR="00760135">
        <w:t xml:space="preserve"> </w:t>
      </w:r>
      <w:r>
        <w:t>10; B</w:t>
      </w:r>
      <w:r w:rsidR="00760135">
        <w:t xml:space="preserve"> </w:t>
      </w:r>
      <w:r>
        <w:t>=</w:t>
      </w:r>
      <w:r w:rsidR="00760135">
        <w:t xml:space="preserve"> </w:t>
      </w:r>
      <w:r>
        <w:t>7; E</w:t>
      </w:r>
      <w:r w:rsidR="00760135">
        <w:t xml:space="preserve"> </w:t>
      </w:r>
      <w:r>
        <w:t>=</w:t>
      </w:r>
      <w:r w:rsidR="00760135">
        <w:t xml:space="preserve"> </w:t>
      </w:r>
      <w:r>
        <w:t>5; C</w:t>
      </w:r>
      <w:r w:rsidR="00760135">
        <w:t xml:space="preserve"> </w:t>
      </w:r>
      <w:r>
        <w:t>=</w:t>
      </w:r>
      <w:r w:rsidR="00760135">
        <w:t xml:space="preserve"> </w:t>
      </w:r>
      <w:r>
        <w:t>5; G</w:t>
      </w:r>
      <w:r w:rsidR="00760135">
        <w:t xml:space="preserve"> </w:t>
      </w:r>
      <w:r>
        <w:t>=</w:t>
      </w:r>
      <w:r w:rsidR="00760135">
        <w:t xml:space="preserve"> </w:t>
      </w:r>
      <w:r>
        <w:t>4; D</w:t>
      </w:r>
      <w:r w:rsidR="00760135">
        <w:t xml:space="preserve"> </w:t>
      </w:r>
      <w:r>
        <w:t>=</w:t>
      </w:r>
      <w:r w:rsidR="00760135">
        <w:t xml:space="preserve"> </w:t>
      </w:r>
      <w:r>
        <w:t>3; F</w:t>
      </w:r>
      <w:r w:rsidR="00760135">
        <w:t xml:space="preserve"> </w:t>
      </w:r>
      <w:r>
        <w:t>=</w:t>
      </w:r>
      <w:r w:rsidR="00760135">
        <w:t xml:space="preserve"> </w:t>
      </w:r>
      <w:r>
        <w:t>1; H</w:t>
      </w:r>
      <w:r w:rsidR="00760135">
        <w:t xml:space="preserve"> </w:t>
      </w:r>
      <w:r>
        <w:t>=</w:t>
      </w:r>
      <w:r w:rsidR="00760135">
        <w:t xml:space="preserve"> </w:t>
      </w:r>
      <w:r>
        <w:t>1; K</w:t>
      </w:r>
      <w:r w:rsidR="00760135">
        <w:t xml:space="preserve"> </w:t>
      </w:r>
      <w:r>
        <w:t>=</w:t>
      </w:r>
      <w:r w:rsidR="00760135">
        <w:t xml:space="preserve"> </w:t>
      </w:r>
      <w:r>
        <w:t>0, I</w:t>
      </w:r>
      <w:r w:rsidR="00760135">
        <w:t xml:space="preserve"> </w:t>
      </w:r>
      <w:r>
        <w:t>=</w:t>
      </w:r>
      <w:r w:rsidR="00760135">
        <w:t xml:space="preserve"> </w:t>
      </w:r>
      <w:r>
        <w:t>0, J</w:t>
      </w:r>
      <w:r w:rsidR="00760135">
        <w:t xml:space="preserve"> </w:t>
      </w:r>
      <w:r>
        <w:t>=</w:t>
      </w:r>
      <w:r w:rsidR="00760135">
        <w:t xml:space="preserve"> </w:t>
      </w:r>
      <w:r>
        <w:t>0</w:t>
      </w:r>
    </w:p>
    <w:p w14:paraId="6EE75168" w14:textId="77777777" w:rsidR="00A40618" w:rsidRDefault="00A40618" w:rsidP="00A40618">
      <w:pPr>
        <w:spacing w:after="0"/>
      </w:pPr>
      <w:r>
        <w:t xml:space="preserve">Most </w:t>
      </w:r>
      <w:r w:rsidR="00181ACE">
        <w:t>f</w:t>
      </w:r>
      <w:r>
        <w:t xml:space="preserve">ollowing </w:t>
      </w:r>
      <w:r w:rsidR="00181ACE">
        <w:t>t</w:t>
      </w:r>
      <w:r>
        <w:t>ask</w:t>
      </w:r>
      <w:r w:rsidR="00181ACE">
        <w:t>s</w:t>
      </w:r>
      <w:r>
        <w:t xml:space="preserve"> </w:t>
      </w:r>
      <w:r w:rsidR="00181ACE">
        <w:t>r</w:t>
      </w:r>
      <w:r>
        <w:t>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1040"/>
        <w:gridCol w:w="720"/>
        <w:gridCol w:w="935"/>
        <w:gridCol w:w="935"/>
        <w:gridCol w:w="935"/>
        <w:gridCol w:w="1065"/>
        <w:gridCol w:w="1065"/>
      </w:tblGrid>
      <w:tr w:rsidR="00A40618" w14:paraId="18367B4E" w14:textId="77777777" w:rsidTr="00E2013A">
        <w:tc>
          <w:tcPr>
            <w:tcW w:w="935" w:type="dxa"/>
          </w:tcPr>
          <w:p w14:paraId="3B2AF5CC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Station</w:t>
            </w:r>
          </w:p>
        </w:tc>
        <w:tc>
          <w:tcPr>
            <w:tcW w:w="1040" w:type="dxa"/>
          </w:tcPr>
          <w:p w14:paraId="7A24660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</w:tcPr>
          <w:p w14:paraId="616C03D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07DC70E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2EE3216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5A8673E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dxa"/>
          </w:tcPr>
          <w:p w14:paraId="7319DAF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5" w:type="dxa"/>
          </w:tcPr>
          <w:p w14:paraId="41F2BC8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40618" w14:paraId="54424286" w14:textId="77777777" w:rsidTr="00E2013A">
        <w:tc>
          <w:tcPr>
            <w:tcW w:w="935" w:type="dxa"/>
          </w:tcPr>
          <w:p w14:paraId="7D251C06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Task</w:t>
            </w:r>
          </w:p>
        </w:tc>
        <w:tc>
          <w:tcPr>
            <w:tcW w:w="1040" w:type="dxa"/>
          </w:tcPr>
          <w:p w14:paraId="13B11755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20" w:type="dxa"/>
          </w:tcPr>
          <w:p w14:paraId="0BD8C2D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B, C, D</w:t>
            </w:r>
          </w:p>
        </w:tc>
        <w:tc>
          <w:tcPr>
            <w:tcW w:w="935" w:type="dxa"/>
          </w:tcPr>
          <w:p w14:paraId="15B6827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35" w:type="dxa"/>
          </w:tcPr>
          <w:p w14:paraId="15B83EC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G, </w:t>
            </w:r>
          </w:p>
        </w:tc>
        <w:tc>
          <w:tcPr>
            <w:tcW w:w="935" w:type="dxa"/>
          </w:tcPr>
          <w:p w14:paraId="584D954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F, </w:t>
            </w:r>
          </w:p>
        </w:tc>
        <w:tc>
          <w:tcPr>
            <w:tcW w:w="1065" w:type="dxa"/>
          </w:tcPr>
          <w:p w14:paraId="336408E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H, K</w:t>
            </w:r>
          </w:p>
        </w:tc>
        <w:tc>
          <w:tcPr>
            <w:tcW w:w="1065" w:type="dxa"/>
          </w:tcPr>
          <w:p w14:paraId="1FB740E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I, J</w:t>
            </w:r>
          </w:p>
        </w:tc>
      </w:tr>
      <w:tr w:rsidR="00A40618" w14:paraId="2A417EDD" w14:textId="77777777" w:rsidTr="00E2013A">
        <w:tc>
          <w:tcPr>
            <w:tcW w:w="935" w:type="dxa"/>
          </w:tcPr>
          <w:p w14:paraId="0CFEEFA4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1040" w:type="dxa"/>
          </w:tcPr>
          <w:p w14:paraId="2B3C1BB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</w:tcPr>
          <w:p w14:paraId="3BFF99E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3, 3, 2</w:t>
            </w:r>
          </w:p>
        </w:tc>
        <w:tc>
          <w:tcPr>
            <w:tcW w:w="935" w:type="dxa"/>
          </w:tcPr>
          <w:p w14:paraId="57C0717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0CCD925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4573B83F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 </w:t>
            </w:r>
          </w:p>
        </w:tc>
        <w:tc>
          <w:tcPr>
            <w:tcW w:w="1065" w:type="dxa"/>
          </w:tcPr>
          <w:p w14:paraId="03701BE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3, 8</w:t>
            </w:r>
          </w:p>
        </w:tc>
        <w:tc>
          <w:tcPr>
            <w:tcW w:w="1065" w:type="dxa"/>
          </w:tcPr>
          <w:p w14:paraId="7EEB770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5, 5</w:t>
            </w:r>
          </w:p>
        </w:tc>
      </w:tr>
      <w:tr w:rsidR="00A40618" w14:paraId="3E6329F5" w14:textId="77777777" w:rsidTr="00E2013A">
        <w:tc>
          <w:tcPr>
            <w:tcW w:w="935" w:type="dxa"/>
          </w:tcPr>
          <w:p w14:paraId="2DACB6EF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Idle</w:t>
            </w:r>
          </w:p>
        </w:tc>
        <w:tc>
          <w:tcPr>
            <w:tcW w:w="1040" w:type="dxa"/>
          </w:tcPr>
          <w:p w14:paraId="55F2AFB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</w:tcPr>
          <w:p w14:paraId="5A4BBE7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26D7DEC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4289A366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354E619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5" w:type="dxa"/>
          </w:tcPr>
          <w:p w14:paraId="1B038A8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5" w:type="dxa"/>
          </w:tcPr>
          <w:p w14:paraId="71E6CD6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7D4D7CBC" w14:textId="77777777" w:rsidR="00A40618" w:rsidRDefault="00A40618" w:rsidP="00A40618">
      <w:pPr>
        <w:spacing w:after="0"/>
      </w:pPr>
      <w:r>
        <w:t xml:space="preserve">Balance </w:t>
      </w:r>
      <w:r w:rsidR="0029045D">
        <w:t>e</w:t>
      </w:r>
      <w:r>
        <w:t>fficiency = 54/77 = 70%</w:t>
      </w:r>
    </w:p>
    <w:p w14:paraId="20B7253F" w14:textId="77777777" w:rsidR="0029045D" w:rsidRDefault="00760135" w:rsidP="00A40618">
      <w:pPr>
        <w:spacing w:after="0"/>
      </w:pPr>
      <w:r>
        <w:t>Cognitive Domain: Analysis</w:t>
      </w:r>
    </w:p>
    <w:p w14:paraId="2D1C998F" w14:textId="77777777" w:rsidR="00A40618" w:rsidRPr="004F438C" w:rsidRDefault="00760135" w:rsidP="00A40618">
      <w:pPr>
        <w:spacing w:after="0"/>
      </w:pPr>
      <w:r>
        <w:t>Difficulty Level: Medium</w:t>
      </w:r>
    </w:p>
    <w:p w14:paraId="3D3BDB37" w14:textId="77777777" w:rsidR="00A40618" w:rsidRDefault="00A40618" w:rsidP="00A40618">
      <w:pPr>
        <w:spacing w:after="0"/>
      </w:pPr>
    </w:p>
    <w:p w14:paraId="3C55A5C5" w14:textId="77777777" w:rsidR="00A40618" w:rsidRPr="00C9523E" w:rsidRDefault="00A40618" w:rsidP="00A40618">
      <w:pPr>
        <w:spacing w:after="0"/>
      </w:pPr>
      <w:r>
        <w:t xml:space="preserve">19. </w:t>
      </w:r>
    </w:p>
    <w:tbl>
      <w:tblPr>
        <w:tblStyle w:val="TableGrid"/>
        <w:tblW w:w="5107" w:type="dxa"/>
        <w:tblLook w:val="04A0" w:firstRow="1" w:lastRow="0" w:firstColumn="1" w:lastColumn="0" w:noHBand="0" w:noVBand="1"/>
      </w:tblPr>
      <w:tblGrid>
        <w:gridCol w:w="1710"/>
        <w:gridCol w:w="1710"/>
        <w:gridCol w:w="1687"/>
      </w:tblGrid>
      <w:tr w:rsidR="00A40618" w14:paraId="6ED43720" w14:textId="77777777" w:rsidTr="00E2013A">
        <w:tc>
          <w:tcPr>
            <w:tcW w:w="1710" w:type="dxa"/>
          </w:tcPr>
          <w:p w14:paraId="3CC559C6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1</w:t>
            </w:r>
          </w:p>
        </w:tc>
        <w:tc>
          <w:tcPr>
            <w:tcW w:w="1710" w:type="dxa"/>
          </w:tcPr>
          <w:p w14:paraId="7A11C749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2</w:t>
            </w:r>
          </w:p>
        </w:tc>
        <w:tc>
          <w:tcPr>
            <w:tcW w:w="1687" w:type="dxa"/>
          </w:tcPr>
          <w:p w14:paraId="17172ADE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3</w:t>
            </w:r>
          </w:p>
        </w:tc>
      </w:tr>
      <w:tr w:rsidR="00A40618" w14:paraId="2665CFD9" w14:textId="77777777" w:rsidTr="00E2013A">
        <w:tc>
          <w:tcPr>
            <w:tcW w:w="1710" w:type="dxa"/>
          </w:tcPr>
          <w:p w14:paraId="5E53B478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6</w:t>
            </w:r>
          </w:p>
        </w:tc>
        <w:tc>
          <w:tcPr>
            <w:tcW w:w="1710" w:type="dxa"/>
          </w:tcPr>
          <w:p w14:paraId="4C3F4486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5</w:t>
            </w:r>
          </w:p>
        </w:tc>
        <w:tc>
          <w:tcPr>
            <w:tcW w:w="1687" w:type="dxa"/>
          </w:tcPr>
          <w:p w14:paraId="323495DB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4</w:t>
            </w:r>
          </w:p>
        </w:tc>
      </w:tr>
    </w:tbl>
    <w:p w14:paraId="2AE370C7" w14:textId="77777777" w:rsidR="0029045D" w:rsidRDefault="00760135" w:rsidP="00A40618">
      <w:pPr>
        <w:spacing w:after="0"/>
      </w:pPr>
      <w:r>
        <w:t>Cognitive Domain: Analysis</w:t>
      </w:r>
    </w:p>
    <w:p w14:paraId="726A5DED" w14:textId="77777777" w:rsidR="00A40618" w:rsidRPr="00C9523E" w:rsidRDefault="00760135" w:rsidP="00A40618">
      <w:pPr>
        <w:spacing w:after="0"/>
      </w:pPr>
      <w:r>
        <w:t>Difficulty Level: Medium</w:t>
      </w:r>
    </w:p>
    <w:p w14:paraId="75A252EB" w14:textId="77777777" w:rsidR="00A40618" w:rsidRPr="00C9523E" w:rsidRDefault="00A40618" w:rsidP="00A40618">
      <w:pPr>
        <w:spacing w:after="0"/>
      </w:pPr>
    </w:p>
    <w:p w14:paraId="6F53EB18" w14:textId="77777777" w:rsidR="00A40618" w:rsidRPr="00C9523E" w:rsidRDefault="00A40618" w:rsidP="00A40618">
      <w:pPr>
        <w:spacing w:after="0"/>
      </w:pPr>
      <w:r>
        <w:t xml:space="preserve">20. </w:t>
      </w:r>
    </w:p>
    <w:tbl>
      <w:tblPr>
        <w:tblStyle w:val="TableGrid"/>
        <w:tblW w:w="5107" w:type="dxa"/>
        <w:tblLook w:val="04A0" w:firstRow="1" w:lastRow="0" w:firstColumn="1" w:lastColumn="0" w:noHBand="0" w:noVBand="1"/>
      </w:tblPr>
      <w:tblGrid>
        <w:gridCol w:w="1710"/>
        <w:gridCol w:w="1710"/>
        <w:gridCol w:w="1687"/>
      </w:tblGrid>
      <w:tr w:rsidR="00A40618" w14:paraId="41821F9B" w14:textId="77777777" w:rsidTr="00E2013A">
        <w:tc>
          <w:tcPr>
            <w:tcW w:w="1710" w:type="dxa"/>
          </w:tcPr>
          <w:p w14:paraId="016EDCF3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3</w:t>
            </w:r>
          </w:p>
        </w:tc>
        <w:tc>
          <w:tcPr>
            <w:tcW w:w="1710" w:type="dxa"/>
          </w:tcPr>
          <w:p w14:paraId="151F190B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2</w:t>
            </w:r>
          </w:p>
        </w:tc>
        <w:tc>
          <w:tcPr>
            <w:tcW w:w="1687" w:type="dxa"/>
          </w:tcPr>
          <w:p w14:paraId="65106867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6</w:t>
            </w:r>
          </w:p>
        </w:tc>
      </w:tr>
      <w:tr w:rsidR="00A40618" w14:paraId="20AD36FF" w14:textId="77777777" w:rsidTr="00E2013A">
        <w:tc>
          <w:tcPr>
            <w:tcW w:w="1710" w:type="dxa"/>
          </w:tcPr>
          <w:p w14:paraId="380359EC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5</w:t>
            </w:r>
          </w:p>
        </w:tc>
        <w:tc>
          <w:tcPr>
            <w:tcW w:w="1710" w:type="dxa"/>
          </w:tcPr>
          <w:p w14:paraId="739D79B0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1</w:t>
            </w:r>
          </w:p>
        </w:tc>
        <w:tc>
          <w:tcPr>
            <w:tcW w:w="1687" w:type="dxa"/>
          </w:tcPr>
          <w:p w14:paraId="7B5255A9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 4</w:t>
            </w:r>
          </w:p>
        </w:tc>
      </w:tr>
    </w:tbl>
    <w:p w14:paraId="30239F31" w14:textId="77777777" w:rsidR="0029045D" w:rsidRDefault="00760135" w:rsidP="00A40618">
      <w:pPr>
        <w:spacing w:after="0"/>
      </w:pPr>
      <w:r>
        <w:t>Cognitive Domain: Analysis</w:t>
      </w:r>
    </w:p>
    <w:p w14:paraId="619EEA5F" w14:textId="77777777" w:rsidR="00A40618" w:rsidRPr="00C9523E" w:rsidRDefault="00760135" w:rsidP="00A40618">
      <w:pPr>
        <w:spacing w:after="0"/>
      </w:pPr>
      <w:r>
        <w:t>Difficulty Level: Medium</w:t>
      </w:r>
    </w:p>
    <w:p w14:paraId="28923AF8" w14:textId="77777777" w:rsidR="00A40618" w:rsidRPr="00C9523E" w:rsidRDefault="00A40618" w:rsidP="00A40618">
      <w:pPr>
        <w:spacing w:after="0"/>
      </w:pPr>
    </w:p>
    <w:p w14:paraId="0CED0A9F" w14:textId="77777777" w:rsidR="001F0535" w:rsidRDefault="001F0535">
      <w:pPr>
        <w:spacing w:after="0"/>
        <w:rPr>
          <w:rFonts w:eastAsia="Calibri"/>
        </w:rPr>
      </w:pPr>
      <w:r>
        <w:rPr>
          <w:rFonts w:eastAsia="Calibri"/>
        </w:rPr>
        <w:br w:type="page"/>
      </w:r>
    </w:p>
    <w:p w14:paraId="7CBD3705" w14:textId="77777777" w:rsidR="00A40618" w:rsidRPr="00C9523E" w:rsidRDefault="00A40618" w:rsidP="00A40618">
      <w:pPr>
        <w:spacing w:after="0"/>
        <w:contextualSpacing/>
      </w:pPr>
      <w:r>
        <w:rPr>
          <w:rFonts w:eastAsia="Calibri"/>
        </w:rPr>
        <w:lastRenderedPageBreak/>
        <w:t xml:space="preserve">21a. </w:t>
      </w:r>
    </w:p>
    <w:p w14:paraId="01F4C30A" w14:textId="77777777" w:rsidR="00A40618" w:rsidRPr="00C9523E" w:rsidRDefault="00A40618" w:rsidP="00A40618">
      <w:pPr>
        <w:spacing w:after="0"/>
      </w:pPr>
      <w:r>
        <w:rPr>
          <w:noProof/>
        </w:rPr>
        <w:drawing>
          <wp:inline distT="0" distB="0" distL="0" distR="0" wp14:anchorId="7A066D25" wp14:editId="6396131C">
            <wp:extent cx="5943600" cy="3048635"/>
            <wp:effectExtent l="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B12CD" w14:textId="77777777" w:rsidR="00A40618" w:rsidRDefault="00A40618" w:rsidP="00A40618">
      <w:pPr>
        <w:spacing w:after="0"/>
      </w:pPr>
      <w:r>
        <w:t xml:space="preserve">21b. </w:t>
      </w:r>
    </w:p>
    <w:p w14:paraId="463D16D8" w14:textId="77777777" w:rsidR="00A40618" w:rsidRDefault="00A40618" w:rsidP="00A40618">
      <w:pPr>
        <w:spacing w:after="0"/>
      </w:pPr>
      <w:r>
        <w:t>Total time to assemble one unit</w:t>
      </w:r>
      <w:r w:rsidR="0029045D">
        <w:t xml:space="preserve"> </w:t>
      </w:r>
      <w:r>
        <w:t>=</w:t>
      </w:r>
      <w:r w:rsidR="0029045D">
        <w:t xml:space="preserve"> </w:t>
      </w:r>
      <w:r>
        <w:t>40</w:t>
      </w:r>
      <w:r w:rsidR="0029045D">
        <w:t xml:space="preserve"> </w:t>
      </w:r>
      <w:r>
        <w:t>+</w:t>
      </w:r>
      <w:r w:rsidR="0029045D">
        <w:t xml:space="preserve"> </w:t>
      </w:r>
      <w:r>
        <w:t>10</w:t>
      </w:r>
      <w:r w:rsidR="0029045D">
        <w:t xml:space="preserve"> </w:t>
      </w:r>
      <w:r>
        <w:t>+</w:t>
      </w:r>
      <w:r w:rsidR="0029045D">
        <w:t xml:space="preserve"> </w:t>
      </w:r>
      <w:r>
        <w:t>5</w:t>
      </w:r>
      <w:r w:rsidR="0029045D">
        <w:t xml:space="preserve"> </w:t>
      </w:r>
      <w:r>
        <w:t>+</w:t>
      </w:r>
      <w:r w:rsidR="0029045D">
        <w:t xml:space="preserve"> </w:t>
      </w:r>
      <w:r>
        <w:t>20</w:t>
      </w:r>
      <w:r w:rsidR="0029045D">
        <w:t xml:space="preserve"> </w:t>
      </w:r>
      <w:r>
        <w:t>+</w:t>
      </w:r>
      <w:r w:rsidR="0029045D">
        <w:t xml:space="preserve"> </w:t>
      </w:r>
      <w:r>
        <w:t>15</w:t>
      </w:r>
      <w:r w:rsidR="0029045D">
        <w:t xml:space="preserve"> </w:t>
      </w:r>
      <w:r>
        <w:t>+</w:t>
      </w:r>
      <w:r w:rsidR="0029045D">
        <w:t xml:space="preserve"> </w:t>
      </w:r>
      <w:r>
        <w:t>15</w:t>
      </w:r>
      <w:r w:rsidR="0029045D">
        <w:t xml:space="preserve"> </w:t>
      </w:r>
      <w:r>
        <w:t>+</w:t>
      </w:r>
      <w:r w:rsidR="0029045D">
        <w:t xml:space="preserve"> </w:t>
      </w:r>
      <w:r>
        <w:t>10</w:t>
      </w:r>
      <w:r w:rsidR="0029045D">
        <w:t xml:space="preserve"> </w:t>
      </w:r>
      <w:r>
        <w:t>=</w:t>
      </w:r>
      <w:r w:rsidR="0029045D">
        <w:t xml:space="preserve"> </w:t>
      </w:r>
      <w:r>
        <w:t>115 minutes</w:t>
      </w:r>
    </w:p>
    <w:p w14:paraId="30A23B2E" w14:textId="77777777" w:rsidR="00A40618" w:rsidRDefault="00A40618" w:rsidP="00A40618">
      <w:pPr>
        <w:spacing w:after="0"/>
      </w:pPr>
      <w:r w:rsidRPr="00F0394B">
        <w:rPr>
          <w:position w:val="-24"/>
        </w:rPr>
        <w:object w:dxaOrig="3220" w:dyaOrig="620" w14:anchorId="0F67FDF4">
          <v:shape id="_x0000_i1041" type="#_x0000_t75" style="width:161.25pt;height:30.75pt" o:ole="">
            <v:imagedata r:id="rId47" o:title=""/>
          </v:shape>
          <o:OLEObject Type="Embed" ProgID="Equation.DSMT4" ShapeID="_x0000_i1041" DrawAspect="Content" ObjectID="_1549365349" r:id="rId48"/>
        </w:object>
      </w:r>
    </w:p>
    <w:p w14:paraId="5AC51DF7" w14:textId="77777777" w:rsidR="00A40618" w:rsidRPr="00C9523E" w:rsidRDefault="00A40618" w:rsidP="00A40618">
      <w:pPr>
        <w:spacing w:after="0"/>
      </w:pPr>
      <w:r>
        <w:t xml:space="preserve">21c. </w:t>
      </w:r>
    </w:p>
    <w:tbl>
      <w:tblPr>
        <w:tblStyle w:val="TableGrid"/>
        <w:tblW w:w="6120" w:type="dxa"/>
        <w:tblLayout w:type="fixed"/>
        <w:tblLook w:val="04A0" w:firstRow="1" w:lastRow="0" w:firstColumn="1" w:lastColumn="0" w:noHBand="0" w:noVBand="1"/>
      </w:tblPr>
      <w:tblGrid>
        <w:gridCol w:w="1008"/>
        <w:gridCol w:w="888"/>
        <w:gridCol w:w="1164"/>
        <w:gridCol w:w="1500"/>
        <w:gridCol w:w="1560"/>
      </w:tblGrid>
      <w:tr w:rsidR="00A40618" w14:paraId="20D31D2E" w14:textId="77777777" w:rsidTr="00E2013A">
        <w:tc>
          <w:tcPr>
            <w:tcW w:w="3060" w:type="dxa"/>
            <w:gridSpan w:val="3"/>
          </w:tcPr>
          <w:p w14:paraId="571B66CB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Most following tasks</w:t>
            </w:r>
            <w:r w:rsidR="0029045D">
              <w:t xml:space="preserve"> </w:t>
            </w:r>
            <w:r w:rsidR="0029045D" w:rsidRPr="00E2013A">
              <w:rPr>
                <w:rFonts w:ascii="Times New Roman" w:hAnsi="Times New Roman" w:cs="Times New Roman"/>
              </w:rPr>
              <w:t>rule</w:t>
            </w:r>
          </w:p>
        </w:tc>
        <w:tc>
          <w:tcPr>
            <w:tcW w:w="3060" w:type="dxa"/>
            <w:gridSpan w:val="2"/>
          </w:tcPr>
          <w:p w14:paraId="5143605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Efficiency</w:t>
            </w:r>
            <w:r w:rsidR="0029045D"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29045D">
              <w:t xml:space="preserve"> </w:t>
            </w:r>
            <w:r>
              <w:rPr>
                <w:rFonts w:ascii="Times New Roman" w:hAnsi="Times New Roman" w:cs="Times New Roman"/>
              </w:rPr>
              <w:t>115/120</w:t>
            </w:r>
            <w:r w:rsidR="0029045D"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29045D">
              <w:t xml:space="preserve">  </w:t>
            </w:r>
            <w:r>
              <w:rPr>
                <w:rFonts w:ascii="Times New Roman" w:hAnsi="Times New Roman" w:cs="Times New Roman"/>
              </w:rPr>
              <w:t>95.83%</w:t>
            </w:r>
          </w:p>
        </w:tc>
      </w:tr>
      <w:tr w:rsidR="00A40618" w14:paraId="74AA27A3" w14:textId="77777777" w:rsidTr="00E2013A">
        <w:tc>
          <w:tcPr>
            <w:tcW w:w="1008" w:type="dxa"/>
          </w:tcPr>
          <w:p w14:paraId="5E133D0F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Station</w:t>
            </w:r>
          </w:p>
        </w:tc>
        <w:tc>
          <w:tcPr>
            <w:tcW w:w="888" w:type="dxa"/>
          </w:tcPr>
          <w:p w14:paraId="231A5001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4" w:type="dxa"/>
          </w:tcPr>
          <w:p w14:paraId="437BEAE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0" w:type="dxa"/>
          </w:tcPr>
          <w:p w14:paraId="03EEECF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14:paraId="0005AC2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618" w14:paraId="4137DC72" w14:textId="77777777" w:rsidTr="00E2013A">
        <w:tc>
          <w:tcPr>
            <w:tcW w:w="1008" w:type="dxa"/>
          </w:tcPr>
          <w:p w14:paraId="3EBF7F65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Task</w:t>
            </w:r>
          </w:p>
        </w:tc>
        <w:tc>
          <w:tcPr>
            <w:tcW w:w="888" w:type="dxa"/>
          </w:tcPr>
          <w:p w14:paraId="53870B99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64" w:type="dxa"/>
          </w:tcPr>
          <w:p w14:paraId="7ED4D87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E, D, B</w:t>
            </w:r>
          </w:p>
        </w:tc>
        <w:tc>
          <w:tcPr>
            <w:tcW w:w="1500" w:type="dxa"/>
          </w:tcPr>
          <w:p w14:paraId="4681AFBD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F, C, G</w:t>
            </w:r>
          </w:p>
        </w:tc>
        <w:tc>
          <w:tcPr>
            <w:tcW w:w="1560" w:type="dxa"/>
          </w:tcPr>
          <w:p w14:paraId="783FC36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Σ</w:t>
            </w:r>
          </w:p>
        </w:tc>
      </w:tr>
      <w:tr w:rsidR="00A40618" w14:paraId="6185729C" w14:textId="77777777" w:rsidTr="00E2013A">
        <w:tc>
          <w:tcPr>
            <w:tcW w:w="1008" w:type="dxa"/>
          </w:tcPr>
          <w:p w14:paraId="1710EAD7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888" w:type="dxa"/>
          </w:tcPr>
          <w:p w14:paraId="7F0E0362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64" w:type="dxa"/>
          </w:tcPr>
          <w:p w14:paraId="57A4B92A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10, 5, 20</w:t>
            </w:r>
          </w:p>
        </w:tc>
        <w:tc>
          <w:tcPr>
            <w:tcW w:w="1500" w:type="dxa"/>
          </w:tcPr>
          <w:p w14:paraId="6560761E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15, 15, 10</w:t>
            </w:r>
          </w:p>
        </w:tc>
        <w:tc>
          <w:tcPr>
            <w:tcW w:w="1560" w:type="dxa"/>
          </w:tcPr>
          <w:p w14:paraId="40A0526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</w:tr>
      <w:tr w:rsidR="00A40618" w14:paraId="6D113E88" w14:textId="77777777" w:rsidTr="00E2013A">
        <w:tc>
          <w:tcPr>
            <w:tcW w:w="1008" w:type="dxa"/>
          </w:tcPr>
          <w:p w14:paraId="578AB1EC" w14:textId="77777777" w:rsidR="00A40618" w:rsidRDefault="00A40618" w:rsidP="00760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888" w:type="dxa"/>
          </w:tcPr>
          <w:p w14:paraId="7ED8901C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4" w:type="dxa"/>
          </w:tcPr>
          <w:p w14:paraId="551D7928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0" w:type="dxa"/>
          </w:tcPr>
          <w:p w14:paraId="66BDDE74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14:paraId="1D0BE9B3" w14:textId="77777777" w:rsidR="00A40618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14:paraId="4998E4B0" w14:textId="77777777" w:rsidR="00A40618" w:rsidRDefault="00A40618" w:rsidP="00A40618">
      <w:pPr>
        <w:spacing w:after="0"/>
      </w:pPr>
      <w:r>
        <w:t xml:space="preserve">21d. In order to produce 90 cases per week: </w:t>
      </w:r>
      <w:r w:rsidRPr="00F0394B">
        <w:rPr>
          <w:position w:val="-24"/>
        </w:rPr>
        <w:object w:dxaOrig="3379" w:dyaOrig="620" w14:anchorId="238638E2">
          <v:shape id="_x0000_i1042" type="#_x0000_t75" style="width:168.75pt;height:30.75pt" o:ole="">
            <v:imagedata r:id="rId49" o:title=""/>
          </v:shape>
          <o:OLEObject Type="Embed" ProgID="Equation.DSMT4" ShapeID="_x0000_i1042" DrawAspect="Content" ObjectID="_1549365350" r:id="rId50"/>
        </w:object>
      </w:r>
      <w:r>
        <w:t>Task A has to be redesigned so that it can be completed in 26 minutes instead of 40.</w:t>
      </w:r>
    </w:p>
    <w:p w14:paraId="098A0264" w14:textId="77777777" w:rsidR="0029045D" w:rsidRDefault="00760135" w:rsidP="00A40618">
      <w:pPr>
        <w:spacing w:after="0"/>
      </w:pPr>
      <w:r>
        <w:t>Cognitive Domain: Analysis</w:t>
      </w:r>
    </w:p>
    <w:p w14:paraId="0E8A70A0" w14:textId="77777777" w:rsidR="00A40618" w:rsidRPr="00C9523E" w:rsidRDefault="00760135" w:rsidP="00A40618">
      <w:pPr>
        <w:spacing w:after="0"/>
      </w:pPr>
      <w:r>
        <w:t>Difficulty Level: Medium</w:t>
      </w:r>
    </w:p>
    <w:p w14:paraId="700F69BD" w14:textId="77777777" w:rsidR="00A40618" w:rsidRPr="00C9523E" w:rsidRDefault="00A40618" w:rsidP="00A40618">
      <w:pPr>
        <w:spacing w:after="0"/>
      </w:pPr>
    </w:p>
    <w:p w14:paraId="1A5859AB" w14:textId="77777777" w:rsidR="00A40618" w:rsidRPr="00E10E9C" w:rsidRDefault="00A40618" w:rsidP="00A40618">
      <w:pPr>
        <w:spacing w:after="0"/>
        <w:contextualSpacing/>
      </w:pPr>
      <w:r w:rsidRPr="00E10E9C">
        <w:t xml:space="preserve">22a. </w:t>
      </w:r>
    </w:p>
    <w:p w14:paraId="4A74BF13" w14:textId="77777777" w:rsidR="00A40618" w:rsidRPr="0029045D" w:rsidRDefault="00A40618" w:rsidP="00A40618">
      <w:pPr>
        <w:spacing w:after="0"/>
        <w:rPr>
          <w:highlight w:val="yellow"/>
        </w:rPr>
      </w:pPr>
      <w:r w:rsidRPr="00E10E9C">
        <w:rPr>
          <w:position w:val="-24"/>
        </w:rPr>
        <w:object w:dxaOrig="3100" w:dyaOrig="620" w14:anchorId="6F40F543">
          <v:shape id="_x0000_i1043" type="#_x0000_t75" style="width:155.25pt;height:30.75pt" o:ole="">
            <v:imagedata r:id="rId51" o:title=""/>
          </v:shape>
          <o:OLEObject Type="Embed" ProgID="Equation.DSMT4" ShapeID="_x0000_i1043" DrawAspect="Content" ObjectID="_1549365351" r:id="rId52"/>
        </w:object>
      </w:r>
    </w:p>
    <w:p w14:paraId="7BD32074" w14:textId="77777777" w:rsidR="00E10E9C" w:rsidRPr="007500D9" w:rsidRDefault="00E10E9C" w:rsidP="00A40618">
      <w:pPr>
        <w:spacing w:after="0"/>
      </w:pPr>
    </w:p>
    <w:p w14:paraId="6D90F933" w14:textId="77777777" w:rsidR="00E10E9C" w:rsidRPr="007500D9" w:rsidRDefault="00E10E9C" w:rsidP="00A40618">
      <w:pPr>
        <w:spacing w:after="0"/>
      </w:pPr>
    </w:p>
    <w:p w14:paraId="6DB50B7E" w14:textId="77777777" w:rsidR="00A40618" w:rsidRPr="007500D9" w:rsidRDefault="00A40618" w:rsidP="00A40618">
      <w:pPr>
        <w:spacing w:after="0"/>
      </w:pPr>
      <w:r w:rsidRPr="007500D9">
        <w:t>22bcd.</w:t>
      </w:r>
    </w:p>
    <w:p w14:paraId="6B97977C" w14:textId="77777777" w:rsidR="00A40618" w:rsidRPr="007500D9" w:rsidRDefault="00A40618" w:rsidP="00A40618">
      <w:pPr>
        <w:spacing w:after="0"/>
      </w:pPr>
      <w:r w:rsidRPr="007500D9">
        <w:t>Positional weight rule</w:t>
      </w:r>
    </w:p>
    <w:p w14:paraId="319B6F5A" w14:textId="77777777" w:rsidR="00A40618" w:rsidRPr="007500D9" w:rsidRDefault="00A40618" w:rsidP="00A40618">
      <w:pPr>
        <w:spacing w:after="0"/>
      </w:pPr>
      <w:r w:rsidRPr="007500D9">
        <w:t>A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58; B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48; D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35; C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32, F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29; E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18, H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13; G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11; I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1040"/>
        <w:gridCol w:w="720"/>
        <w:gridCol w:w="935"/>
        <w:gridCol w:w="935"/>
        <w:gridCol w:w="935"/>
        <w:gridCol w:w="1065"/>
      </w:tblGrid>
      <w:tr w:rsidR="00A40618" w:rsidRPr="007500D9" w14:paraId="34774406" w14:textId="77777777" w:rsidTr="001F0535">
        <w:tc>
          <w:tcPr>
            <w:tcW w:w="935" w:type="dxa"/>
          </w:tcPr>
          <w:p w14:paraId="330B9A8D" w14:textId="77777777" w:rsidR="00A40618" w:rsidRPr="007500D9" w:rsidRDefault="00A40618" w:rsidP="00760135">
            <w:pPr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lastRenderedPageBreak/>
              <w:t>Station</w:t>
            </w:r>
          </w:p>
        </w:tc>
        <w:tc>
          <w:tcPr>
            <w:tcW w:w="1040" w:type="dxa"/>
          </w:tcPr>
          <w:p w14:paraId="5F34D84E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</w:tcPr>
          <w:p w14:paraId="095B1450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0626EABA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1E0794C0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23E23F8D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dxa"/>
          </w:tcPr>
          <w:p w14:paraId="39ACC7BC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6</w:t>
            </w:r>
          </w:p>
        </w:tc>
      </w:tr>
      <w:tr w:rsidR="00A40618" w:rsidRPr="007500D9" w14:paraId="6AD5142F" w14:textId="77777777" w:rsidTr="001F0535">
        <w:tc>
          <w:tcPr>
            <w:tcW w:w="935" w:type="dxa"/>
          </w:tcPr>
          <w:p w14:paraId="5E797404" w14:textId="77777777" w:rsidR="00A40618" w:rsidRPr="007500D9" w:rsidRDefault="00A40618" w:rsidP="00760135">
            <w:pPr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Task</w:t>
            </w:r>
          </w:p>
        </w:tc>
        <w:tc>
          <w:tcPr>
            <w:tcW w:w="1040" w:type="dxa"/>
          </w:tcPr>
          <w:p w14:paraId="7464B57C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20" w:type="dxa"/>
          </w:tcPr>
          <w:p w14:paraId="569355CC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B, E</w:t>
            </w:r>
          </w:p>
        </w:tc>
        <w:tc>
          <w:tcPr>
            <w:tcW w:w="935" w:type="dxa"/>
          </w:tcPr>
          <w:p w14:paraId="6D4F67C5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D, C</w:t>
            </w:r>
          </w:p>
        </w:tc>
        <w:tc>
          <w:tcPr>
            <w:tcW w:w="935" w:type="dxa"/>
          </w:tcPr>
          <w:p w14:paraId="1A4CE9A7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 xml:space="preserve">F </w:t>
            </w:r>
          </w:p>
        </w:tc>
        <w:tc>
          <w:tcPr>
            <w:tcW w:w="935" w:type="dxa"/>
          </w:tcPr>
          <w:p w14:paraId="13AC7387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 xml:space="preserve">H </w:t>
            </w:r>
          </w:p>
        </w:tc>
        <w:tc>
          <w:tcPr>
            <w:tcW w:w="1065" w:type="dxa"/>
          </w:tcPr>
          <w:p w14:paraId="59D8BCEF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G, I</w:t>
            </w:r>
          </w:p>
        </w:tc>
      </w:tr>
      <w:tr w:rsidR="00A40618" w:rsidRPr="007500D9" w14:paraId="242D01AF" w14:textId="77777777" w:rsidTr="001F0535">
        <w:tc>
          <w:tcPr>
            <w:tcW w:w="935" w:type="dxa"/>
          </w:tcPr>
          <w:p w14:paraId="0B74367B" w14:textId="77777777" w:rsidR="00A40618" w:rsidRPr="007500D9" w:rsidRDefault="00A40618" w:rsidP="00760135">
            <w:pPr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1040" w:type="dxa"/>
          </w:tcPr>
          <w:p w14:paraId="045AB347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0" w:type="dxa"/>
          </w:tcPr>
          <w:p w14:paraId="269C4CD0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5, 5</w:t>
            </w:r>
          </w:p>
        </w:tc>
        <w:tc>
          <w:tcPr>
            <w:tcW w:w="935" w:type="dxa"/>
          </w:tcPr>
          <w:p w14:paraId="553B8CDF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6, 3</w:t>
            </w:r>
          </w:p>
        </w:tc>
        <w:tc>
          <w:tcPr>
            <w:tcW w:w="935" w:type="dxa"/>
          </w:tcPr>
          <w:p w14:paraId="68982186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14:paraId="2F4AFBB4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065" w:type="dxa"/>
          </w:tcPr>
          <w:p w14:paraId="6AA7030D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7, 4</w:t>
            </w:r>
          </w:p>
        </w:tc>
      </w:tr>
      <w:tr w:rsidR="00A40618" w:rsidRPr="007500D9" w14:paraId="259E7FB2" w14:textId="77777777" w:rsidTr="001F0535">
        <w:tc>
          <w:tcPr>
            <w:tcW w:w="935" w:type="dxa"/>
          </w:tcPr>
          <w:p w14:paraId="6DA668FE" w14:textId="77777777" w:rsidR="00A40618" w:rsidRPr="007500D9" w:rsidRDefault="00A40618" w:rsidP="00760135">
            <w:pPr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Idle</w:t>
            </w:r>
          </w:p>
        </w:tc>
        <w:tc>
          <w:tcPr>
            <w:tcW w:w="1040" w:type="dxa"/>
          </w:tcPr>
          <w:p w14:paraId="2416D0FC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</w:tcPr>
          <w:p w14:paraId="1A5C1F01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5B1E1977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2CC3DB99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70CC4F9A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</w:tcPr>
          <w:p w14:paraId="6916AAAC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1</w:t>
            </w:r>
          </w:p>
        </w:tc>
      </w:tr>
    </w:tbl>
    <w:p w14:paraId="4C95A921" w14:textId="77777777" w:rsidR="00A40618" w:rsidRPr="007500D9" w:rsidRDefault="00A40618" w:rsidP="00A40618">
      <w:pPr>
        <w:spacing w:after="0"/>
      </w:pPr>
      <w:r w:rsidRPr="007500D9">
        <w:t xml:space="preserve">Balance </w:t>
      </w:r>
      <w:r w:rsidR="00E10E9C" w:rsidRPr="007500D9">
        <w:t>e</w:t>
      </w:r>
      <w:r w:rsidRPr="007500D9">
        <w:t>fficiency = 58/72 = 81%</w:t>
      </w:r>
    </w:p>
    <w:p w14:paraId="24862C2F" w14:textId="77777777" w:rsidR="00A40618" w:rsidRPr="007500D9" w:rsidRDefault="00A40618" w:rsidP="00A40618">
      <w:pPr>
        <w:spacing w:after="0"/>
      </w:pPr>
    </w:p>
    <w:p w14:paraId="4A59CEB5" w14:textId="77777777" w:rsidR="00A40618" w:rsidRPr="007500D9" w:rsidRDefault="00A40618" w:rsidP="00A40618">
      <w:pPr>
        <w:spacing w:after="0"/>
      </w:pPr>
      <w:r w:rsidRPr="007500D9">
        <w:t>22c</w:t>
      </w:r>
      <w:r w:rsidR="00E10E9C" w:rsidRPr="007500D9">
        <w:t>.</w:t>
      </w:r>
    </w:p>
    <w:p w14:paraId="725BC21A" w14:textId="77777777" w:rsidR="00A40618" w:rsidRPr="007500D9" w:rsidRDefault="00A40618" w:rsidP="00A40618">
      <w:pPr>
        <w:spacing w:after="0"/>
      </w:pPr>
      <w:r w:rsidRPr="007500D9">
        <w:t>Most following tasks rule</w:t>
      </w:r>
    </w:p>
    <w:p w14:paraId="4532632B" w14:textId="77777777" w:rsidR="00A40618" w:rsidRPr="007500D9" w:rsidRDefault="00A40618" w:rsidP="00A40618">
      <w:pPr>
        <w:spacing w:after="0"/>
      </w:pPr>
      <w:r w:rsidRPr="007500D9">
        <w:t>A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8; B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7; D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4; C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4; F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3; E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2; H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1; G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1; I</w:t>
      </w:r>
      <w:r w:rsidR="00E10E9C" w:rsidRPr="007500D9">
        <w:t xml:space="preserve"> </w:t>
      </w:r>
      <w:r w:rsidRPr="007500D9">
        <w:t>=</w:t>
      </w:r>
      <w:r w:rsidR="00E10E9C" w:rsidRPr="007500D9">
        <w:t xml:space="preserve"> </w:t>
      </w:r>
      <w:r w:rsidRPr="007500D9">
        <w:t>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1040"/>
        <w:gridCol w:w="720"/>
        <w:gridCol w:w="935"/>
        <w:gridCol w:w="935"/>
        <w:gridCol w:w="935"/>
        <w:gridCol w:w="1065"/>
      </w:tblGrid>
      <w:tr w:rsidR="00A40618" w:rsidRPr="007500D9" w14:paraId="4B99D001" w14:textId="77777777" w:rsidTr="001F0535">
        <w:tc>
          <w:tcPr>
            <w:tcW w:w="935" w:type="dxa"/>
          </w:tcPr>
          <w:p w14:paraId="39134F0C" w14:textId="77777777" w:rsidR="00A40618" w:rsidRPr="007500D9" w:rsidRDefault="00A40618" w:rsidP="00760135">
            <w:pPr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Station</w:t>
            </w:r>
          </w:p>
        </w:tc>
        <w:tc>
          <w:tcPr>
            <w:tcW w:w="1040" w:type="dxa"/>
          </w:tcPr>
          <w:p w14:paraId="34CC64D0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</w:tcPr>
          <w:p w14:paraId="20445728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78D059F7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6C186106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7E4F0C9A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dxa"/>
          </w:tcPr>
          <w:p w14:paraId="39A35FAA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6</w:t>
            </w:r>
          </w:p>
        </w:tc>
      </w:tr>
      <w:tr w:rsidR="00A40618" w:rsidRPr="007500D9" w14:paraId="65AAA838" w14:textId="77777777" w:rsidTr="001F0535">
        <w:tc>
          <w:tcPr>
            <w:tcW w:w="935" w:type="dxa"/>
          </w:tcPr>
          <w:p w14:paraId="66CD88A2" w14:textId="77777777" w:rsidR="00A40618" w:rsidRPr="007500D9" w:rsidRDefault="00A40618" w:rsidP="00760135">
            <w:pPr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Task</w:t>
            </w:r>
          </w:p>
        </w:tc>
        <w:tc>
          <w:tcPr>
            <w:tcW w:w="1040" w:type="dxa"/>
          </w:tcPr>
          <w:p w14:paraId="75FF999F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20" w:type="dxa"/>
          </w:tcPr>
          <w:p w14:paraId="69B562BE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B, E</w:t>
            </w:r>
          </w:p>
        </w:tc>
        <w:tc>
          <w:tcPr>
            <w:tcW w:w="935" w:type="dxa"/>
          </w:tcPr>
          <w:p w14:paraId="6E9A0822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D, C</w:t>
            </w:r>
          </w:p>
        </w:tc>
        <w:tc>
          <w:tcPr>
            <w:tcW w:w="935" w:type="dxa"/>
          </w:tcPr>
          <w:p w14:paraId="2636FCE2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 xml:space="preserve">F </w:t>
            </w:r>
          </w:p>
        </w:tc>
        <w:tc>
          <w:tcPr>
            <w:tcW w:w="935" w:type="dxa"/>
          </w:tcPr>
          <w:p w14:paraId="26903FBF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 xml:space="preserve">H </w:t>
            </w:r>
          </w:p>
        </w:tc>
        <w:tc>
          <w:tcPr>
            <w:tcW w:w="1065" w:type="dxa"/>
          </w:tcPr>
          <w:p w14:paraId="06EA4D78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G, I</w:t>
            </w:r>
          </w:p>
        </w:tc>
      </w:tr>
      <w:tr w:rsidR="00A40618" w:rsidRPr="007500D9" w14:paraId="29297358" w14:textId="77777777" w:rsidTr="001F0535">
        <w:tc>
          <w:tcPr>
            <w:tcW w:w="935" w:type="dxa"/>
          </w:tcPr>
          <w:p w14:paraId="5F044BF3" w14:textId="77777777" w:rsidR="00A40618" w:rsidRPr="007500D9" w:rsidRDefault="00A40618" w:rsidP="00760135">
            <w:pPr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Work</w:t>
            </w:r>
          </w:p>
        </w:tc>
        <w:tc>
          <w:tcPr>
            <w:tcW w:w="1040" w:type="dxa"/>
          </w:tcPr>
          <w:p w14:paraId="42E2A0CA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0" w:type="dxa"/>
          </w:tcPr>
          <w:p w14:paraId="0B3F345C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5, 5</w:t>
            </w:r>
          </w:p>
        </w:tc>
        <w:tc>
          <w:tcPr>
            <w:tcW w:w="935" w:type="dxa"/>
          </w:tcPr>
          <w:p w14:paraId="12C87222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6, 3</w:t>
            </w:r>
          </w:p>
        </w:tc>
        <w:tc>
          <w:tcPr>
            <w:tcW w:w="935" w:type="dxa"/>
          </w:tcPr>
          <w:p w14:paraId="2ECF4B7C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14:paraId="618F9250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065" w:type="dxa"/>
          </w:tcPr>
          <w:p w14:paraId="5BECDEBA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7, 4</w:t>
            </w:r>
          </w:p>
        </w:tc>
      </w:tr>
      <w:tr w:rsidR="00A40618" w:rsidRPr="007500D9" w14:paraId="6FE473F5" w14:textId="77777777" w:rsidTr="001F0535">
        <w:tc>
          <w:tcPr>
            <w:tcW w:w="935" w:type="dxa"/>
          </w:tcPr>
          <w:p w14:paraId="363AAE6B" w14:textId="77777777" w:rsidR="00A40618" w:rsidRPr="007500D9" w:rsidRDefault="00A40618" w:rsidP="00760135">
            <w:pPr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Idle</w:t>
            </w:r>
          </w:p>
        </w:tc>
        <w:tc>
          <w:tcPr>
            <w:tcW w:w="1040" w:type="dxa"/>
          </w:tcPr>
          <w:p w14:paraId="0442023C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</w:tcPr>
          <w:p w14:paraId="735C7695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3D3E3A93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1759EA67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6F823274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</w:tcPr>
          <w:p w14:paraId="70D67F74" w14:textId="77777777" w:rsidR="00A40618" w:rsidRPr="007500D9" w:rsidRDefault="00A40618" w:rsidP="00760135">
            <w:pPr>
              <w:jc w:val="center"/>
              <w:rPr>
                <w:rFonts w:ascii="Times New Roman" w:hAnsi="Times New Roman" w:cs="Times New Roman"/>
              </w:rPr>
            </w:pPr>
            <w:r w:rsidRPr="007500D9">
              <w:rPr>
                <w:rFonts w:ascii="Times New Roman" w:hAnsi="Times New Roman" w:cs="Times New Roman"/>
              </w:rPr>
              <w:t>1</w:t>
            </w:r>
          </w:p>
        </w:tc>
      </w:tr>
    </w:tbl>
    <w:p w14:paraId="2A4170B9" w14:textId="77777777" w:rsidR="00A40618" w:rsidRPr="007500D9" w:rsidRDefault="00A40618" w:rsidP="00A40618">
      <w:pPr>
        <w:spacing w:after="0"/>
      </w:pPr>
      <w:r w:rsidRPr="007500D9">
        <w:t xml:space="preserve">Balance </w:t>
      </w:r>
      <w:r w:rsidR="00E10E9C" w:rsidRPr="007500D9">
        <w:t>e</w:t>
      </w:r>
      <w:r w:rsidRPr="007500D9">
        <w:t>fficiency = 58/72 = 81%</w:t>
      </w:r>
    </w:p>
    <w:p w14:paraId="2B8E2048" w14:textId="77777777" w:rsidR="00A40618" w:rsidRPr="007500D9" w:rsidRDefault="00A40618" w:rsidP="00A40618">
      <w:pPr>
        <w:spacing w:after="0"/>
      </w:pPr>
    </w:p>
    <w:p w14:paraId="0679310B" w14:textId="14004F59" w:rsidR="00A40618" w:rsidRPr="007500D9" w:rsidRDefault="00A40618" w:rsidP="00A40618">
      <w:pPr>
        <w:spacing w:after="0"/>
      </w:pPr>
      <w:r w:rsidRPr="007500D9">
        <w:t>22d</w:t>
      </w:r>
      <w:r w:rsidR="00E10E9C" w:rsidRPr="007500D9">
        <w:t>.</w:t>
      </w:r>
      <w:r w:rsidR="007500D9">
        <w:t xml:space="preserve"> </w:t>
      </w:r>
      <w:r w:rsidRPr="007500D9">
        <w:t>The two rules have the same efficiency because the task sequence is identical.</w:t>
      </w:r>
    </w:p>
    <w:p w14:paraId="2CE88CC1" w14:textId="77777777" w:rsidR="00E10E9C" w:rsidRPr="001F0535" w:rsidRDefault="00760135" w:rsidP="00A40618">
      <w:pPr>
        <w:spacing w:after="0"/>
      </w:pPr>
      <w:r w:rsidRPr="007500D9">
        <w:t>Cognitive</w:t>
      </w:r>
      <w:r w:rsidRPr="001F0535">
        <w:t xml:space="preserve"> Domain: Analysis</w:t>
      </w:r>
    </w:p>
    <w:p w14:paraId="706C8447" w14:textId="77777777" w:rsidR="00A40618" w:rsidRPr="00C9523E" w:rsidRDefault="001D0596" w:rsidP="00A40618">
      <w:pPr>
        <w:spacing w:after="0"/>
      </w:pPr>
      <w:r w:rsidRPr="001F0535">
        <w:t>Difficulty Level: Medium</w:t>
      </w:r>
    </w:p>
    <w:p w14:paraId="0E1B9287" w14:textId="77777777" w:rsidR="00A40618" w:rsidRDefault="00A40618" w:rsidP="00A40618">
      <w:pPr>
        <w:spacing w:after="0"/>
      </w:pPr>
    </w:p>
    <w:p w14:paraId="52D10CE6" w14:textId="77777777" w:rsidR="00A40618" w:rsidRDefault="00A40618" w:rsidP="00A40618">
      <w:pPr>
        <w:spacing w:after="0"/>
      </w:pPr>
      <w:r>
        <w:t xml:space="preserve">23a. </w:t>
      </w:r>
    </w:p>
    <w:p w14:paraId="38E8B4D0" w14:textId="77777777" w:rsidR="00A40618" w:rsidRPr="00C9523E" w:rsidRDefault="00A40618" w:rsidP="00A40618">
      <w:pPr>
        <w:spacing w:after="0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2A0E1044" wp14:editId="7892BD2B">
            <wp:simplePos x="0" y="0"/>
            <wp:positionH relativeFrom="column">
              <wp:posOffset>200429</wp:posOffset>
            </wp:positionH>
            <wp:positionV relativeFrom="paragraph">
              <wp:posOffset>6120</wp:posOffset>
            </wp:positionV>
            <wp:extent cx="4572000" cy="2743200"/>
            <wp:effectExtent l="19050" t="0" r="19050" b="0"/>
            <wp:wrapNone/>
            <wp:docPr id="118" name="Chart 1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anchor>
        </w:drawing>
      </w:r>
    </w:p>
    <w:p w14:paraId="526D608F" w14:textId="77777777" w:rsidR="00A40618" w:rsidRPr="00C9523E" w:rsidRDefault="00A40618" w:rsidP="00A40618">
      <w:pPr>
        <w:spacing w:after="0"/>
      </w:pPr>
    </w:p>
    <w:p w14:paraId="491E355A" w14:textId="77777777" w:rsidR="00A40618" w:rsidRDefault="00A40618" w:rsidP="00A40618">
      <w:pPr>
        <w:spacing w:after="0"/>
      </w:pPr>
    </w:p>
    <w:p w14:paraId="26F18AA6" w14:textId="77777777" w:rsidR="00A40618" w:rsidRDefault="00A40618" w:rsidP="00A40618">
      <w:pPr>
        <w:spacing w:after="0"/>
      </w:pPr>
    </w:p>
    <w:p w14:paraId="1B60CAB0" w14:textId="77777777" w:rsidR="00A40618" w:rsidRDefault="00A40618" w:rsidP="00A40618">
      <w:pPr>
        <w:spacing w:after="0"/>
      </w:pPr>
    </w:p>
    <w:p w14:paraId="6B4C873E" w14:textId="77777777" w:rsidR="00A40618" w:rsidRDefault="00A40618" w:rsidP="00A40618">
      <w:pPr>
        <w:spacing w:after="0"/>
      </w:pPr>
    </w:p>
    <w:p w14:paraId="71ED5666" w14:textId="77777777" w:rsidR="00A40618" w:rsidRDefault="00A40618" w:rsidP="00A40618">
      <w:pPr>
        <w:spacing w:after="0"/>
      </w:pPr>
    </w:p>
    <w:p w14:paraId="39187114" w14:textId="77777777" w:rsidR="00A40618" w:rsidRDefault="00A40618" w:rsidP="00A40618">
      <w:pPr>
        <w:spacing w:after="0"/>
      </w:pPr>
    </w:p>
    <w:p w14:paraId="79B6E700" w14:textId="77777777" w:rsidR="00A40618" w:rsidRDefault="00A40618" w:rsidP="00A40618">
      <w:pPr>
        <w:spacing w:after="0"/>
      </w:pPr>
    </w:p>
    <w:p w14:paraId="78C8E9ED" w14:textId="77777777" w:rsidR="00A40618" w:rsidRDefault="00A40618" w:rsidP="00A40618">
      <w:pPr>
        <w:spacing w:after="0"/>
      </w:pPr>
    </w:p>
    <w:p w14:paraId="4EC31DE9" w14:textId="77777777" w:rsidR="00A40618" w:rsidRDefault="00A40618" w:rsidP="00A40618">
      <w:pPr>
        <w:spacing w:after="0"/>
      </w:pPr>
    </w:p>
    <w:p w14:paraId="2E5F5461" w14:textId="77777777" w:rsidR="00A40618" w:rsidRDefault="00A40618" w:rsidP="00A40618">
      <w:pPr>
        <w:spacing w:after="0"/>
      </w:pPr>
    </w:p>
    <w:p w14:paraId="1A34D3D3" w14:textId="77777777" w:rsidR="00A40618" w:rsidRDefault="00A40618" w:rsidP="00A40618">
      <w:pPr>
        <w:spacing w:after="0"/>
      </w:pPr>
    </w:p>
    <w:p w14:paraId="77AEFD2C" w14:textId="77777777" w:rsidR="00A40618" w:rsidRDefault="00A40618" w:rsidP="00A40618">
      <w:pPr>
        <w:spacing w:after="0"/>
      </w:pPr>
    </w:p>
    <w:p w14:paraId="0F3371AE" w14:textId="77777777" w:rsidR="00A40618" w:rsidRDefault="00A40618" w:rsidP="00A40618">
      <w:pPr>
        <w:spacing w:after="0"/>
      </w:pPr>
    </w:p>
    <w:p w14:paraId="439CDAE1" w14:textId="77777777" w:rsidR="00A40618" w:rsidRDefault="00A40618" w:rsidP="00A40618">
      <w:pPr>
        <w:spacing w:after="0"/>
      </w:pPr>
    </w:p>
    <w:p w14:paraId="7385CC31" w14:textId="02988081" w:rsidR="00A40618" w:rsidRDefault="00A40618" w:rsidP="00A40618">
      <w:pPr>
        <w:spacing w:after="0"/>
      </w:pPr>
      <w:r>
        <w:t xml:space="preserve">23b. </w:t>
      </w:r>
    </w:p>
    <w:p w14:paraId="2F86942E" w14:textId="3E3F4CE7" w:rsidR="0044237E" w:rsidRPr="0044237E" w:rsidRDefault="0044237E" w:rsidP="00A40618">
      <w:pPr>
        <w:spacing w:after="0"/>
        <w:rPr>
          <w:i/>
        </w:rPr>
      </w:pPr>
      <w:r w:rsidRPr="0044237E">
        <w:rPr>
          <w:i/>
        </w:rPr>
        <w:t>Total Cost</w:t>
      </w:r>
      <w:r w:rsidRPr="0044237E">
        <w:rPr>
          <w:i/>
          <w:vertAlign w:val="subscript"/>
        </w:rPr>
        <w:t>REFURB</w:t>
      </w:r>
      <w:r>
        <w:rPr>
          <w:i/>
        </w:rPr>
        <w:t xml:space="preserve"> = $1,200 + 5,000 ×</w:t>
      </w:r>
      <w:r w:rsidRPr="0044237E">
        <w:rPr>
          <w:i/>
        </w:rPr>
        <w:t xml:space="preserve"> $2.5 = $13,700</w:t>
      </w:r>
    </w:p>
    <w:p w14:paraId="7A443639" w14:textId="22C546F0" w:rsidR="0044237E" w:rsidRPr="0044237E" w:rsidRDefault="0044237E" w:rsidP="00A40618">
      <w:pPr>
        <w:spacing w:after="0"/>
        <w:rPr>
          <w:i/>
        </w:rPr>
      </w:pPr>
      <w:r w:rsidRPr="0044237E">
        <w:rPr>
          <w:i/>
        </w:rPr>
        <w:t>Total Cost</w:t>
      </w:r>
      <w:r w:rsidRPr="0044237E">
        <w:rPr>
          <w:i/>
          <w:vertAlign w:val="subscript"/>
        </w:rPr>
        <w:t xml:space="preserve">NEW MACHINE </w:t>
      </w:r>
      <w:r w:rsidRPr="0044237E">
        <w:rPr>
          <w:i/>
        </w:rPr>
        <w:t xml:space="preserve">= $2,500 + 5,000 </w:t>
      </w:r>
      <w:r>
        <w:rPr>
          <w:i/>
        </w:rPr>
        <w:t>×</w:t>
      </w:r>
      <w:r w:rsidRPr="0044237E">
        <w:rPr>
          <w:i/>
        </w:rPr>
        <w:t xml:space="preserve"> $0.8 = $6,500</w:t>
      </w:r>
    </w:p>
    <w:p w14:paraId="262348F2" w14:textId="2AE31A73" w:rsidR="0044237E" w:rsidRPr="0044237E" w:rsidRDefault="0044237E" w:rsidP="00A40618">
      <w:pPr>
        <w:spacing w:after="0"/>
        <w:rPr>
          <w:i/>
        </w:rPr>
      </w:pPr>
      <w:r w:rsidRPr="0044237E">
        <w:rPr>
          <w:i/>
        </w:rPr>
        <w:t>Total Cost</w:t>
      </w:r>
      <w:r w:rsidRPr="0044237E">
        <w:rPr>
          <w:i/>
          <w:vertAlign w:val="subscript"/>
        </w:rPr>
        <w:t>DESIGN MODS</w:t>
      </w:r>
      <w:r w:rsidRPr="0044237E">
        <w:rPr>
          <w:i/>
        </w:rPr>
        <w:t xml:space="preserve"> = $1,600</w:t>
      </w:r>
      <w:r>
        <w:rPr>
          <w:i/>
        </w:rPr>
        <w:t xml:space="preserve"> + 5,000 ×</w:t>
      </w:r>
      <w:r w:rsidRPr="0044237E">
        <w:rPr>
          <w:i/>
        </w:rPr>
        <w:t xml:space="preserve"> $1.2 = $7,600</w:t>
      </w:r>
    </w:p>
    <w:p w14:paraId="6EF76790" w14:textId="4590C7E1" w:rsidR="00A40618" w:rsidRDefault="00A40618" w:rsidP="00A40618">
      <w:pPr>
        <w:spacing w:after="0"/>
      </w:pPr>
    </w:p>
    <w:p w14:paraId="244CF195" w14:textId="77777777" w:rsidR="00A40618" w:rsidRDefault="00A40618" w:rsidP="00A40618">
      <w:pPr>
        <w:spacing w:after="0"/>
      </w:pPr>
      <w:r>
        <w:t>The new machine is the lowest cost alternative.</w:t>
      </w:r>
    </w:p>
    <w:p w14:paraId="36DC94C1" w14:textId="77777777" w:rsidR="00A40618" w:rsidRDefault="00A40618" w:rsidP="00663D79">
      <w:pPr>
        <w:spacing w:after="0"/>
      </w:pPr>
      <w:r>
        <w:lastRenderedPageBreak/>
        <w:t xml:space="preserve">23c. From 2000 to 2250, </w:t>
      </w:r>
      <w:r w:rsidR="00E10E9C">
        <w:t>d</w:t>
      </w:r>
      <w:r>
        <w:t xml:space="preserve">esign </w:t>
      </w:r>
      <w:r w:rsidR="00E10E9C">
        <w:t>m</w:t>
      </w:r>
      <w:r>
        <w:t>odification is least expensive</w:t>
      </w:r>
      <w:r w:rsidR="00E10E9C">
        <w:t>;</w:t>
      </w:r>
      <w:r>
        <w:t xml:space="preserve"> from 2250 to 3000, </w:t>
      </w:r>
      <w:r w:rsidR="00E10E9C">
        <w:t>n</w:t>
      </w:r>
      <w:r>
        <w:t xml:space="preserve">ew </w:t>
      </w:r>
      <w:r w:rsidR="00E10E9C">
        <w:t>m</w:t>
      </w:r>
      <w:r>
        <w:t>achine is least expensive.</w:t>
      </w:r>
    </w:p>
    <w:p w14:paraId="47438FB9" w14:textId="77777777" w:rsidR="00E10E9C" w:rsidRDefault="00760135" w:rsidP="00A40618">
      <w:pPr>
        <w:spacing w:after="0"/>
      </w:pPr>
      <w:r>
        <w:t>Cognitive Domain: Analysis</w:t>
      </w:r>
    </w:p>
    <w:p w14:paraId="05ED7D5C" w14:textId="77777777" w:rsidR="00A40618" w:rsidRPr="00C9523E" w:rsidRDefault="00760135" w:rsidP="00A40618">
      <w:pPr>
        <w:spacing w:after="0"/>
      </w:pPr>
      <w:r>
        <w:t>Difficulty Level: Medium</w:t>
      </w:r>
    </w:p>
    <w:p w14:paraId="02EEDB09" w14:textId="52ED9516" w:rsidR="00A40618" w:rsidRDefault="00A40618" w:rsidP="00A40618">
      <w:pPr>
        <w:spacing w:after="0"/>
      </w:pPr>
    </w:p>
    <w:p w14:paraId="7F7D5BA8" w14:textId="77777777" w:rsidR="0044237E" w:rsidRPr="00C9523E" w:rsidRDefault="0044237E" w:rsidP="00A40618">
      <w:pPr>
        <w:spacing w:after="0"/>
      </w:pPr>
    </w:p>
    <w:p w14:paraId="2055ACFB" w14:textId="77777777" w:rsidR="00A40618" w:rsidRPr="00C9523E" w:rsidRDefault="00A40618" w:rsidP="00A40618">
      <w:pPr>
        <w:spacing w:after="0"/>
      </w:pPr>
      <w:r>
        <w:t>24a. At 25,000 units, mass customization yields the highest profit</w:t>
      </w:r>
      <w:r w:rsidR="00E10E9C">
        <w:t>.</w:t>
      </w:r>
      <w:r>
        <w:t xml:space="preserve"> </w:t>
      </w:r>
      <w:r w:rsidRPr="00C70FF3">
        <w:rPr>
          <w:position w:val="-14"/>
        </w:rPr>
        <w:object w:dxaOrig="6979" w:dyaOrig="400" w14:anchorId="555D9E05">
          <v:shape id="_x0000_i1044" type="#_x0000_t75" style="width:348.75pt;height:21pt" o:ole="">
            <v:imagedata r:id="rId54" o:title=""/>
          </v:shape>
          <o:OLEObject Type="Embed" ProgID="Equation.DSMT4" ShapeID="_x0000_i1044" DrawAspect="Content" ObjectID="_1549365352" r:id="rId55"/>
        </w:object>
      </w:r>
      <w:r>
        <w:t xml:space="preserve"> </w:t>
      </w:r>
    </w:p>
    <w:p w14:paraId="11D9E252" w14:textId="77777777" w:rsidR="00A40618" w:rsidRPr="00C9523E" w:rsidRDefault="00A40618" w:rsidP="00A40618">
      <w:pPr>
        <w:spacing w:after="0"/>
      </w:pPr>
      <w:r>
        <w:t>24b. From 15,000 to 20,000</w:t>
      </w:r>
      <w:r w:rsidR="00E10E9C">
        <w:t xml:space="preserve"> units</w:t>
      </w:r>
      <w:r>
        <w:t>, the most profitable process is mass customization.</w:t>
      </w:r>
    </w:p>
    <w:p w14:paraId="6ECC12B1" w14:textId="77777777" w:rsidR="00E10E9C" w:rsidRDefault="00760135" w:rsidP="00A40618">
      <w:pPr>
        <w:spacing w:after="0"/>
      </w:pPr>
      <w:r>
        <w:t>Cognitive Domain: Analysis</w:t>
      </w:r>
    </w:p>
    <w:p w14:paraId="25F60544" w14:textId="77777777" w:rsidR="00A40618" w:rsidRPr="00C9523E" w:rsidRDefault="00760135" w:rsidP="00A40618">
      <w:pPr>
        <w:spacing w:after="0"/>
      </w:pPr>
      <w:r>
        <w:t>Difficulty Level: Medium</w:t>
      </w:r>
    </w:p>
    <w:p w14:paraId="6A34CA02" w14:textId="77777777" w:rsidR="00542CC3" w:rsidRPr="00A44E55" w:rsidRDefault="00542CC3" w:rsidP="00542CC3"/>
    <w:sectPr w:rsidR="00542CC3" w:rsidRPr="00A44E55" w:rsidSect="003E708D">
      <w:headerReference w:type="default" r:id="rId56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1E7B9" w14:textId="77777777" w:rsidR="000232BD" w:rsidRDefault="000232BD">
      <w:r>
        <w:separator/>
      </w:r>
    </w:p>
  </w:endnote>
  <w:endnote w:type="continuationSeparator" w:id="0">
    <w:p w14:paraId="42633EC9" w14:textId="77777777" w:rsidR="000232BD" w:rsidRDefault="0002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6C0A7" w14:textId="77777777" w:rsidR="000232BD" w:rsidRDefault="000232BD">
      <w:r>
        <w:separator/>
      </w:r>
    </w:p>
  </w:footnote>
  <w:footnote w:type="continuationSeparator" w:id="0">
    <w:p w14:paraId="12FFC82C" w14:textId="77777777" w:rsidR="000232BD" w:rsidRDefault="00023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EB95E" w14:textId="77777777" w:rsidR="00760135" w:rsidRDefault="00760135" w:rsidP="003E708D">
    <w:pPr>
      <w:pStyle w:val="Header"/>
      <w:jc w:val="right"/>
    </w:pPr>
    <w:r>
      <w:t>Instructor Resource</w:t>
    </w:r>
  </w:p>
  <w:p w14:paraId="591A139A" w14:textId="77777777" w:rsidR="00760135" w:rsidRDefault="00760135" w:rsidP="003E708D">
    <w:pPr>
      <w:pStyle w:val="Header"/>
      <w:jc w:val="right"/>
      <w:rPr>
        <w:i/>
      </w:rPr>
    </w:pPr>
    <w:r>
      <w:t xml:space="preserve">Venkataraman, </w:t>
    </w:r>
    <w:r>
      <w:rPr>
        <w:i/>
      </w:rPr>
      <w:t>Operations Management, 1e</w:t>
    </w:r>
  </w:p>
  <w:p w14:paraId="586EED96" w14:textId="77777777" w:rsidR="00760135" w:rsidRPr="004762E3" w:rsidRDefault="00760135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4474794"/>
    <w:multiLevelType w:val="hybridMultilevel"/>
    <w:tmpl w:val="BB8684CC"/>
    <w:lvl w:ilvl="0" w:tplc="0722E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78773F"/>
    <w:multiLevelType w:val="hybridMultilevel"/>
    <w:tmpl w:val="BC0CA9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943C28"/>
    <w:multiLevelType w:val="hybridMultilevel"/>
    <w:tmpl w:val="3CBA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F224D"/>
    <w:multiLevelType w:val="hybridMultilevel"/>
    <w:tmpl w:val="B7C0EC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90E72"/>
    <w:multiLevelType w:val="hybridMultilevel"/>
    <w:tmpl w:val="8BC8FC3C"/>
    <w:lvl w:ilvl="0" w:tplc="B2C0F0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F3615C"/>
    <w:multiLevelType w:val="hybridMultilevel"/>
    <w:tmpl w:val="1B609298"/>
    <w:lvl w:ilvl="0" w:tplc="60DC4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637B6"/>
    <w:multiLevelType w:val="hybridMultilevel"/>
    <w:tmpl w:val="083C497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9253D0D"/>
    <w:multiLevelType w:val="hybridMultilevel"/>
    <w:tmpl w:val="EFF086F2"/>
    <w:lvl w:ilvl="0" w:tplc="8A0C5A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C275C9"/>
    <w:multiLevelType w:val="hybridMultilevel"/>
    <w:tmpl w:val="C2A82C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F6454"/>
    <w:multiLevelType w:val="hybridMultilevel"/>
    <w:tmpl w:val="C2A82C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918B1"/>
    <w:multiLevelType w:val="hybridMultilevel"/>
    <w:tmpl w:val="78C0C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B4EE9"/>
    <w:multiLevelType w:val="multilevel"/>
    <w:tmpl w:val="0348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743CD"/>
    <w:multiLevelType w:val="hybridMultilevel"/>
    <w:tmpl w:val="AA0AD0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838AE"/>
    <w:multiLevelType w:val="hybridMultilevel"/>
    <w:tmpl w:val="6C50D8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DC5D92"/>
    <w:multiLevelType w:val="hybridMultilevel"/>
    <w:tmpl w:val="894A6D5C"/>
    <w:lvl w:ilvl="0" w:tplc="8D209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211CCE"/>
    <w:multiLevelType w:val="hybridMultilevel"/>
    <w:tmpl w:val="6BEA5434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>
    <w:nsid w:val="47BC4AAA"/>
    <w:multiLevelType w:val="hybridMultilevel"/>
    <w:tmpl w:val="9DF2C0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26015F"/>
    <w:multiLevelType w:val="hybridMultilevel"/>
    <w:tmpl w:val="894A6D5C"/>
    <w:lvl w:ilvl="0" w:tplc="8D209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7F6D53"/>
    <w:multiLevelType w:val="hybridMultilevel"/>
    <w:tmpl w:val="B9D81BD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976499"/>
    <w:multiLevelType w:val="hybridMultilevel"/>
    <w:tmpl w:val="C2A82C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ED73FA"/>
    <w:multiLevelType w:val="hybridMultilevel"/>
    <w:tmpl w:val="BA5C0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B97683"/>
    <w:multiLevelType w:val="hybridMultilevel"/>
    <w:tmpl w:val="894A6D5C"/>
    <w:lvl w:ilvl="0" w:tplc="8D209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6D7032"/>
    <w:multiLevelType w:val="hybridMultilevel"/>
    <w:tmpl w:val="D8364C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89766D"/>
    <w:multiLevelType w:val="hybridMultilevel"/>
    <w:tmpl w:val="33FCCE40"/>
    <w:lvl w:ilvl="0" w:tplc="098A3D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0F7F6E"/>
    <w:multiLevelType w:val="hybridMultilevel"/>
    <w:tmpl w:val="D9A8AEB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F9F2AB4"/>
    <w:multiLevelType w:val="multilevel"/>
    <w:tmpl w:val="0B56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1F5FB0"/>
    <w:multiLevelType w:val="hybridMultilevel"/>
    <w:tmpl w:val="4D982E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7634FE"/>
    <w:multiLevelType w:val="hybridMultilevel"/>
    <w:tmpl w:val="8A681A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3414632"/>
    <w:multiLevelType w:val="hybridMultilevel"/>
    <w:tmpl w:val="5F88763A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0">
    <w:nsid w:val="74CD27EF"/>
    <w:multiLevelType w:val="hybridMultilevel"/>
    <w:tmpl w:val="6B10C5A0"/>
    <w:lvl w:ilvl="0" w:tplc="FC503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670C0F"/>
    <w:multiLevelType w:val="hybridMultilevel"/>
    <w:tmpl w:val="894A6D5C"/>
    <w:lvl w:ilvl="0" w:tplc="8D209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2"/>
  </w:num>
  <w:num w:numId="3">
    <w:abstractNumId w:val="31"/>
  </w:num>
  <w:num w:numId="4">
    <w:abstractNumId w:val="18"/>
  </w:num>
  <w:num w:numId="5">
    <w:abstractNumId w:val="24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36"/>
  </w:num>
  <w:num w:numId="12">
    <w:abstractNumId w:val="37"/>
  </w:num>
  <w:num w:numId="13">
    <w:abstractNumId w:val="9"/>
  </w:num>
  <w:num w:numId="14">
    <w:abstractNumId w:val="23"/>
  </w:num>
  <w:num w:numId="15">
    <w:abstractNumId w:val="17"/>
  </w:num>
  <w:num w:numId="16">
    <w:abstractNumId w:val="26"/>
  </w:num>
  <w:num w:numId="17">
    <w:abstractNumId w:val="21"/>
  </w:num>
  <w:num w:numId="18">
    <w:abstractNumId w:val="25"/>
  </w:num>
  <w:num w:numId="19">
    <w:abstractNumId w:val="35"/>
  </w:num>
  <w:num w:numId="20">
    <w:abstractNumId w:val="16"/>
  </w:num>
  <w:num w:numId="21">
    <w:abstractNumId w:val="29"/>
  </w:num>
  <w:num w:numId="22">
    <w:abstractNumId w:val="41"/>
  </w:num>
  <w:num w:numId="23">
    <w:abstractNumId w:val="28"/>
  </w:num>
  <w:num w:numId="24">
    <w:abstractNumId w:val="39"/>
  </w:num>
  <w:num w:numId="25">
    <w:abstractNumId w:val="32"/>
  </w:num>
  <w:num w:numId="26">
    <w:abstractNumId w:val="40"/>
  </w:num>
  <w:num w:numId="27">
    <w:abstractNumId w:val="20"/>
  </w:num>
  <w:num w:numId="28">
    <w:abstractNumId w:val="12"/>
  </w:num>
  <w:num w:numId="29">
    <w:abstractNumId w:val="33"/>
  </w:num>
  <w:num w:numId="30">
    <w:abstractNumId w:val="11"/>
  </w:num>
  <w:num w:numId="31">
    <w:abstractNumId w:val="4"/>
  </w:num>
  <w:num w:numId="32">
    <w:abstractNumId w:val="30"/>
  </w:num>
  <w:num w:numId="33">
    <w:abstractNumId w:val="22"/>
  </w:num>
  <w:num w:numId="34">
    <w:abstractNumId w:val="38"/>
  </w:num>
  <w:num w:numId="35">
    <w:abstractNumId w:val="27"/>
  </w:num>
  <w:num w:numId="36">
    <w:abstractNumId w:val="15"/>
  </w:num>
  <w:num w:numId="37">
    <w:abstractNumId w:val="8"/>
  </w:num>
  <w:num w:numId="38">
    <w:abstractNumId w:val="14"/>
  </w:num>
  <w:num w:numId="39">
    <w:abstractNumId w:val="6"/>
  </w:num>
  <w:num w:numId="40">
    <w:abstractNumId w:val="19"/>
  </w:num>
  <w:num w:numId="41">
    <w:abstractNumId w:val="13"/>
  </w:num>
  <w:num w:numId="42">
    <w:abstractNumId w:val="10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03E23"/>
    <w:rsid w:val="000232BD"/>
    <w:rsid w:val="00024CB8"/>
    <w:rsid w:val="00033437"/>
    <w:rsid w:val="0007255B"/>
    <w:rsid w:val="000F388C"/>
    <w:rsid w:val="00181ACE"/>
    <w:rsid w:val="00185227"/>
    <w:rsid w:val="001B761C"/>
    <w:rsid w:val="001D0596"/>
    <w:rsid w:val="001F0535"/>
    <w:rsid w:val="001F50A5"/>
    <w:rsid w:val="001F7343"/>
    <w:rsid w:val="00227074"/>
    <w:rsid w:val="002633A4"/>
    <w:rsid w:val="00272B2E"/>
    <w:rsid w:val="0029045D"/>
    <w:rsid w:val="00293008"/>
    <w:rsid w:val="002C3A39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41308D"/>
    <w:rsid w:val="0044237E"/>
    <w:rsid w:val="00470ADA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85022"/>
    <w:rsid w:val="00593132"/>
    <w:rsid w:val="005C2B9A"/>
    <w:rsid w:val="005F6A42"/>
    <w:rsid w:val="00616A17"/>
    <w:rsid w:val="006537C0"/>
    <w:rsid w:val="00661127"/>
    <w:rsid w:val="00663D79"/>
    <w:rsid w:val="0067627F"/>
    <w:rsid w:val="006D1107"/>
    <w:rsid w:val="006E1D22"/>
    <w:rsid w:val="0072507A"/>
    <w:rsid w:val="007500D9"/>
    <w:rsid w:val="007557A1"/>
    <w:rsid w:val="00760135"/>
    <w:rsid w:val="00761723"/>
    <w:rsid w:val="007B2823"/>
    <w:rsid w:val="00811EC9"/>
    <w:rsid w:val="00852986"/>
    <w:rsid w:val="00870008"/>
    <w:rsid w:val="00876836"/>
    <w:rsid w:val="008978D0"/>
    <w:rsid w:val="008B339D"/>
    <w:rsid w:val="008C4617"/>
    <w:rsid w:val="008D029E"/>
    <w:rsid w:val="008E46E0"/>
    <w:rsid w:val="00956287"/>
    <w:rsid w:val="00963D40"/>
    <w:rsid w:val="00974AA9"/>
    <w:rsid w:val="009A40A6"/>
    <w:rsid w:val="009B2FE8"/>
    <w:rsid w:val="00A059F3"/>
    <w:rsid w:val="00A1465F"/>
    <w:rsid w:val="00A276A7"/>
    <w:rsid w:val="00A40618"/>
    <w:rsid w:val="00A44E55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67BE9"/>
    <w:rsid w:val="00B73564"/>
    <w:rsid w:val="00BB0C36"/>
    <w:rsid w:val="00C048E3"/>
    <w:rsid w:val="00C55F1A"/>
    <w:rsid w:val="00C6457F"/>
    <w:rsid w:val="00C8654C"/>
    <w:rsid w:val="00CB2339"/>
    <w:rsid w:val="00CD1179"/>
    <w:rsid w:val="00CF39F3"/>
    <w:rsid w:val="00CF5F08"/>
    <w:rsid w:val="00D33536"/>
    <w:rsid w:val="00D37AF2"/>
    <w:rsid w:val="00D46302"/>
    <w:rsid w:val="00D667AA"/>
    <w:rsid w:val="00D8701F"/>
    <w:rsid w:val="00DA246F"/>
    <w:rsid w:val="00E10E9C"/>
    <w:rsid w:val="00E2013A"/>
    <w:rsid w:val="00E352E1"/>
    <w:rsid w:val="00E52712"/>
    <w:rsid w:val="00E74418"/>
    <w:rsid w:val="00EC67A7"/>
    <w:rsid w:val="00EC6AC2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A3C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40618"/>
    <w:rPr>
      <w:sz w:val="24"/>
      <w:szCs w:val="24"/>
    </w:r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  <w:ind w:left="720"/>
    </w:pPr>
  </w:style>
  <w:style w:type="table" w:styleId="TableGrid">
    <w:name w:val="Table Grid"/>
    <w:basedOn w:val="TableNormal"/>
    <w:uiPriority w:val="59"/>
    <w:rsid w:val="00A406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A406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618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0618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40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40618"/>
    <w:rPr>
      <w:rFonts w:asciiTheme="minorHAnsi" w:eastAsiaTheme="minorHAnsi" w:hAnsiTheme="minorHAnsi" w:cstheme="minorBidi"/>
      <w:b/>
      <w:bCs/>
    </w:rPr>
  </w:style>
  <w:style w:type="paragraph" w:styleId="EndnoteText">
    <w:name w:val="endnote text"/>
    <w:basedOn w:val="Normal"/>
    <w:link w:val="EndnoteTextChar"/>
    <w:uiPriority w:val="99"/>
    <w:unhideWhenUsed/>
    <w:rsid w:val="00A40618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40618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A40618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A406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406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0618"/>
    <w:pPr>
      <w:spacing w:before="100" w:beforeAutospacing="1" w:after="100" w:afterAutospacing="1"/>
    </w:pPr>
  </w:style>
  <w:style w:type="character" w:customStyle="1" w:styleId="ircho">
    <w:name w:val="irc_ho"/>
    <w:basedOn w:val="DefaultParagraphFont"/>
    <w:rsid w:val="00A40618"/>
  </w:style>
  <w:style w:type="paragraph" w:styleId="Revision">
    <w:name w:val="Revision"/>
    <w:hidden/>
    <w:uiPriority w:val="99"/>
    <w:semiHidden/>
    <w:rsid w:val="0029045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40618"/>
    <w:rPr>
      <w:sz w:val="24"/>
      <w:szCs w:val="24"/>
    </w:r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  <w:ind w:left="720"/>
    </w:pPr>
  </w:style>
  <w:style w:type="table" w:styleId="TableGrid">
    <w:name w:val="Table Grid"/>
    <w:basedOn w:val="TableNormal"/>
    <w:uiPriority w:val="59"/>
    <w:rsid w:val="00A406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A406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618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0618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40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40618"/>
    <w:rPr>
      <w:rFonts w:asciiTheme="minorHAnsi" w:eastAsiaTheme="minorHAnsi" w:hAnsiTheme="minorHAnsi" w:cstheme="minorBidi"/>
      <w:b/>
      <w:bCs/>
    </w:rPr>
  </w:style>
  <w:style w:type="paragraph" w:styleId="EndnoteText">
    <w:name w:val="endnote text"/>
    <w:basedOn w:val="Normal"/>
    <w:link w:val="EndnoteTextChar"/>
    <w:uiPriority w:val="99"/>
    <w:unhideWhenUsed/>
    <w:rsid w:val="00A40618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40618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unhideWhenUsed/>
    <w:rsid w:val="00A40618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A406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406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0618"/>
    <w:pPr>
      <w:spacing w:before="100" w:beforeAutospacing="1" w:after="100" w:afterAutospacing="1"/>
    </w:pPr>
  </w:style>
  <w:style w:type="character" w:customStyle="1" w:styleId="ircho">
    <w:name w:val="irc_ho"/>
    <w:basedOn w:val="DefaultParagraphFont"/>
    <w:rsid w:val="00A40618"/>
  </w:style>
  <w:style w:type="paragraph" w:styleId="Revision">
    <w:name w:val="Revision"/>
    <w:hidden/>
    <w:uiPriority w:val="99"/>
    <w:semiHidden/>
    <w:rsid w:val="002904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microsoft.com/office/2007/relationships/hdphoto" Target="media/hdphoto2.wdp"/><Relationship Id="rId47" Type="http://schemas.openxmlformats.org/officeDocument/2006/relationships/image" Target="media/image20.wmf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0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4.bin"/><Relationship Id="rId46" Type="http://schemas.microsoft.com/office/2007/relationships/hdphoto" Target="media/hdphoto3.wdp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png"/><Relationship Id="rId54" Type="http://schemas.openxmlformats.org/officeDocument/2006/relationships/image" Target="media/image2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9.png"/><Relationship Id="rId53" Type="http://schemas.openxmlformats.org/officeDocument/2006/relationships/chart" Target="charts/chart1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microsoft.com/office/2007/relationships/hdphoto" Target="media/hdphoto1.wdp"/><Relationship Id="rId49" Type="http://schemas.openxmlformats.org/officeDocument/2006/relationships/image" Target="media/image21.wmf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19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png"/><Relationship Id="rId43" Type="http://schemas.openxmlformats.org/officeDocument/2006/relationships/image" Target="media/image18.wmf"/><Relationship Id="rId48" Type="http://schemas.openxmlformats.org/officeDocument/2006/relationships/oleObject" Target="embeddings/oleObject17.bin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Hackers Golf Club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'Chapter 8S'!$B$166</c:f>
              <c:strCache>
                <c:ptCount val="1"/>
                <c:pt idx="0">
                  <c:v>Refurbish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tx1"/>
                </a:solidFill>
              </a:ln>
              <a:effectLst/>
            </c:spPr>
          </c:marker>
          <c:cat>
            <c:numRef>
              <c:f>'Chapter 8S'!$A$169:$A$182</c:f>
              <c:numCache>
                <c:formatCode>General</c:formatCode>
                <c:ptCount val="14"/>
                <c:pt idx="0">
                  <c:v>1950</c:v>
                </c:pt>
                <c:pt idx="1">
                  <c:v>2050</c:v>
                </c:pt>
                <c:pt idx="2">
                  <c:v>2150</c:v>
                </c:pt>
                <c:pt idx="3">
                  <c:v>2250</c:v>
                </c:pt>
                <c:pt idx="4">
                  <c:v>2350</c:v>
                </c:pt>
                <c:pt idx="5">
                  <c:v>2450</c:v>
                </c:pt>
                <c:pt idx="6">
                  <c:v>2550</c:v>
                </c:pt>
                <c:pt idx="7">
                  <c:v>2650</c:v>
                </c:pt>
                <c:pt idx="8">
                  <c:v>2750</c:v>
                </c:pt>
                <c:pt idx="9">
                  <c:v>2850</c:v>
                </c:pt>
                <c:pt idx="10">
                  <c:v>2950</c:v>
                </c:pt>
                <c:pt idx="11">
                  <c:v>3050</c:v>
                </c:pt>
                <c:pt idx="12">
                  <c:v>3150</c:v>
                </c:pt>
                <c:pt idx="13">
                  <c:v>3250</c:v>
                </c:pt>
              </c:numCache>
            </c:numRef>
          </c:cat>
          <c:val>
            <c:numRef>
              <c:f>'Chapter 8S'!$B$169:$B$182</c:f>
              <c:numCache>
                <c:formatCode>_([$$-409]* #,##0_);_([$$-409]* \(#,##0\);_([$$-409]* "-"??_);_(@_)</c:formatCode>
                <c:ptCount val="14"/>
                <c:pt idx="0">
                  <c:v>6075</c:v>
                </c:pt>
                <c:pt idx="1">
                  <c:v>6325</c:v>
                </c:pt>
                <c:pt idx="2">
                  <c:v>6575</c:v>
                </c:pt>
                <c:pt idx="3">
                  <c:v>6825</c:v>
                </c:pt>
                <c:pt idx="4">
                  <c:v>7075</c:v>
                </c:pt>
                <c:pt idx="5">
                  <c:v>7325</c:v>
                </c:pt>
                <c:pt idx="6">
                  <c:v>7575</c:v>
                </c:pt>
                <c:pt idx="7">
                  <c:v>7825</c:v>
                </c:pt>
                <c:pt idx="8">
                  <c:v>8075</c:v>
                </c:pt>
                <c:pt idx="9">
                  <c:v>8325</c:v>
                </c:pt>
                <c:pt idx="10">
                  <c:v>8575</c:v>
                </c:pt>
                <c:pt idx="11">
                  <c:v>8825</c:v>
                </c:pt>
                <c:pt idx="12">
                  <c:v>9075</c:v>
                </c:pt>
                <c:pt idx="13">
                  <c:v>9325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B04-4C5B-BB34-64B7277EA2A2}"/>
            </c:ext>
          </c:extLst>
        </c:ser>
        <c:ser>
          <c:idx val="1"/>
          <c:order val="1"/>
          <c:tx>
            <c:strRef>
              <c:f>'Chapter 8S'!$C$166</c:f>
              <c:strCache>
                <c:ptCount val="1"/>
                <c:pt idx="0">
                  <c:v>New Machine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lgDash"/>
              <a:round/>
            </a:ln>
            <a:effectLst/>
          </c:spPr>
          <c:marker>
            <c:symbol val="none"/>
          </c:marker>
          <c:cat>
            <c:numRef>
              <c:f>'Chapter 8S'!$A$169:$A$182</c:f>
              <c:numCache>
                <c:formatCode>General</c:formatCode>
                <c:ptCount val="14"/>
                <c:pt idx="0">
                  <c:v>1950</c:v>
                </c:pt>
                <c:pt idx="1">
                  <c:v>2050</c:v>
                </c:pt>
                <c:pt idx="2">
                  <c:v>2150</c:v>
                </c:pt>
                <c:pt idx="3">
                  <c:v>2250</c:v>
                </c:pt>
                <c:pt idx="4">
                  <c:v>2350</c:v>
                </c:pt>
                <c:pt idx="5">
                  <c:v>2450</c:v>
                </c:pt>
                <c:pt idx="6">
                  <c:v>2550</c:v>
                </c:pt>
                <c:pt idx="7">
                  <c:v>2650</c:v>
                </c:pt>
                <c:pt idx="8">
                  <c:v>2750</c:v>
                </c:pt>
                <c:pt idx="9">
                  <c:v>2850</c:v>
                </c:pt>
                <c:pt idx="10">
                  <c:v>2950</c:v>
                </c:pt>
                <c:pt idx="11">
                  <c:v>3050</c:v>
                </c:pt>
                <c:pt idx="12">
                  <c:v>3150</c:v>
                </c:pt>
                <c:pt idx="13">
                  <c:v>3250</c:v>
                </c:pt>
              </c:numCache>
            </c:numRef>
          </c:cat>
          <c:val>
            <c:numRef>
              <c:f>'Chapter 8S'!$C$169:$C$182</c:f>
              <c:numCache>
                <c:formatCode>_([$$-409]* #,##0_);_([$$-409]* \(#,##0\);_([$$-409]* "-"??_);_(@_)</c:formatCode>
                <c:ptCount val="14"/>
                <c:pt idx="0">
                  <c:v>4060</c:v>
                </c:pt>
                <c:pt idx="1">
                  <c:v>4140</c:v>
                </c:pt>
                <c:pt idx="2">
                  <c:v>4220</c:v>
                </c:pt>
                <c:pt idx="3">
                  <c:v>4300</c:v>
                </c:pt>
                <c:pt idx="4">
                  <c:v>4380</c:v>
                </c:pt>
                <c:pt idx="5">
                  <c:v>4460</c:v>
                </c:pt>
                <c:pt idx="6">
                  <c:v>4540</c:v>
                </c:pt>
                <c:pt idx="7">
                  <c:v>4620</c:v>
                </c:pt>
                <c:pt idx="8">
                  <c:v>4700</c:v>
                </c:pt>
                <c:pt idx="9">
                  <c:v>4780</c:v>
                </c:pt>
                <c:pt idx="10">
                  <c:v>4860</c:v>
                </c:pt>
                <c:pt idx="11">
                  <c:v>4940</c:v>
                </c:pt>
                <c:pt idx="12">
                  <c:v>5020</c:v>
                </c:pt>
                <c:pt idx="13">
                  <c:v>5100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B04-4C5B-BB34-64B7277EA2A2}"/>
            </c:ext>
          </c:extLst>
        </c:ser>
        <c:ser>
          <c:idx val="2"/>
          <c:order val="2"/>
          <c:tx>
            <c:strRef>
              <c:f>'Chapter 8S'!$D$166</c:f>
              <c:strCache>
                <c:ptCount val="1"/>
                <c:pt idx="0">
                  <c:v>Design Mods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'Chapter 8S'!$A$169:$A$182</c:f>
              <c:numCache>
                <c:formatCode>General</c:formatCode>
                <c:ptCount val="14"/>
                <c:pt idx="0">
                  <c:v>1950</c:v>
                </c:pt>
                <c:pt idx="1">
                  <c:v>2050</c:v>
                </c:pt>
                <c:pt idx="2">
                  <c:v>2150</c:v>
                </c:pt>
                <c:pt idx="3">
                  <c:v>2250</c:v>
                </c:pt>
                <c:pt idx="4">
                  <c:v>2350</c:v>
                </c:pt>
                <c:pt idx="5">
                  <c:v>2450</c:v>
                </c:pt>
                <c:pt idx="6">
                  <c:v>2550</c:v>
                </c:pt>
                <c:pt idx="7">
                  <c:v>2650</c:v>
                </c:pt>
                <c:pt idx="8">
                  <c:v>2750</c:v>
                </c:pt>
                <c:pt idx="9">
                  <c:v>2850</c:v>
                </c:pt>
                <c:pt idx="10">
                  <c:v>2950</c:v>
                </c:pt>
                <c:pt idx="11">
                  <c:v>3050</c:v>
                </c:pt>
                <c:pt idx="12">
                  <c:v>3150</c:v>
                </c:pt>
                <c:pt idx="13">
                  <c:v>3250</c:v>
                </c:pt>
              </c:numCache>
            </c:numRef>
          </c:cat>
          <c:val>
            <c:numRef>
              <c:f>'Chapter 8S'!$D$169:$D$182</c:f>
              <c:numCache>
                <c:formatCode>_([$$-409]* #,##0_);_([$$-409]* \(#,##0\);_([$$-409]* "-"??_);_(@_)</c:formatCode>
                <c:ptCount val="14"/>
                <c:pt idx="0">
                  <c:v>3940</c:v>
                </c:pt>
                <c:pt idx="1">
                  <c:v>4060</c:v>
                </c:pt>
                <c:pt idx="2">
                  <c:v>4180</c:v>
                </c:pt>
                <c:pt idx="3">
                  <c:v>4300</c:v>
                </c:pt>
                <c:pt idx="4">
                  <c:v>4420</c:v>
                </c:pt>
                <c:pt idx="5">
                  <c:v>4540</c:v>
                </c:pt>
                <c:pt idx="6">
                  <c:v>4660</c:v>
                </c:pt>
                <c:pt idx="7">
                  <c:v>4780</c:v>
                </c:pt>
                <c:pt idx="8">
                  <c:v>4900</c:v>
                </c:pt>
                <c:pt idx="9">
                  <c:v>5020</c:v>
                </c:pt>
                <c:pt idx="10">
                  <c:v>5140</c:v>
                </c:pt>
                <c:pt idx="11">
                  <c:v>5260</c:v>
                </c:pt>
                <c:pt idx="12">
                  <c:v>5380</c:v>
                </c:pt>
                <c:pt idx="13">
                  <c:v>5500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AB04-4C5B-BB34-64B7277EA2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985792"/>
        <c:axId val="217987328"/>
      </c:lineChart>
      <c:catAx>
        <c:axId val="217985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7987328"/>
        <c:crosses val="autoZero"/>
        <c:auto val="1"/>
        <c:lblAlgn val="ctr"/>
        <c:lblOffset val="100"/>
        <c:noMultiLvlLbl val="0"/>
      </c:catAx>
      <c:valAx>
        <c:axId val="2179873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[$$-409]* #,##0_);_([$$-409]* \(#,##0\);_([$$-409]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79857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587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3E5F1-93E7-43F1-8919-09E81904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11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8632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2017-02-23T22:29:00Z</dcterms:created>
  <dcterms:modified xsi:type="dcterms:W3CDTF">2017-02-23T22:29:00Z</dcterms:modified>
</cp:coreProperties>
</file>